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F21DE0" w14:textId="5CB70E5F" w:rsidR="007166CE" w:rsidRDefault="00D93CFF"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5AF2AD9" wp14:editId="52E1829A">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D70CE3A" w14:textId="77777777" w:rsidR="007166CE" w:rsidRDefault="007166CE" w:rsidP="007166CE">
      <w:pPr>
        <w:pStyle w:val="berschrift1"/>
      </w:pPr>
      <w:r>
        <w:br w:type="page"/>
      </w:r>
      <w:r>
        <w:lastRenderedPageBreak/>
        <w:t>Vorwort</w:t>
      </w:r>
    </w:p>
    <w:p w14:paraId="2BA45539"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5A66307D" w14:textId="77777777" w:rsidR="007E1779" w:rsidRDefault="008D7463" w:rsidP="007166CE">
      <w:r>
        <w:t xml:space="preserve">Dieses Jahr hat uns allen eine Menge abverlangt – doch Gott hat uns hindurchgetragen. </w:t>
      </w:r>
    </w:p>
    <w:p w14:paraId="1D5F21E0"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65A34884" w14:textId="77777777" w:rsidR="007E1779" w:rsidRDefault="007E1779" w:rsidP="007166CE">
      <w:r>
        <w:t>Vielleicht hat aber auch der eine oder die andere Lust, mitzumachen und neue Bücher zu erstellen – sprecht mich einfach an.</w:t>
      </w:r>
    </w:p>
    <w:p w14:paraId="4421EE5B" w14:textId="77777777" w:rsidR="007166CE" w:rsidRDefault="007166CE" w:rsidP="007166CE">
      <w:r>
        <w:t>Euch allen wünsche ich Gottes reichen Segen und dass Ihr für Euch interessante Texte hier findet. Für Anregungen bin ich immer dankbar.</w:t>
      </w:r>
    </w:p>
    <w:p w14:paraId="64C2034E" w14:textId="77777777" w:rsidR="007166CE" w:rsidRDefault="007166CE" w:rsidP="007166CE">
      <w:r>
        <w:t>Gruß &amp; Segen,</w:t>
      </w:r>
    </w:p>
    <w:p w14:paraId="0205B6E9" w14:textId="77777777" w:rsidR="007166CE" w:rsidRDefault="007166CE" w:rsidP="007166CE">
      <w:r>
        <w:t>Andreas</w:t>
      </w:r>
    </w:p>
    <w:p w14:paraId="3046A784"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4C05FBE" w14:textId="77777777" w:rsidR="00D56726" w:rsidRDefault="00D56726" w:rsidP="00D56726">
      <w:pPr>
        <w:pStyle w:val="berschrift1"/>
        <w:rPr>
          <w:sz w:val="48"/>
        </w:rPr>
      </w:pPr>
      <w:bookmarkStart w:id="0" w:name="_Hlk69383329"/>
      <w:r>
        <w:t xml:space="preserve">Von </w:t>
      </w:r>
      <w:proofErr w:type="spellStart"/>
      <w:r>
        <w:t>abtuhung</w:t>
      </w:r>
      <w:proofErr w:type="spellEnd"/>
      <w:r>
        <w:t xml:space="preserve"> der </w:t>
      </w:r>
      <w:proofErr w:type="spellStart"/>
      <w:r>
        <w:t>Bylder</w:t>
      </w:r>
      <w:bookmarkEnd w:id="0"/>
      <w:proofErr w:type="spellEnd"/>
      <w:r>
        <w:t xml:space="preserve"> / </w:t>
      </w:r>
      <w:proofErr w:type="spellStart"/>
      <w:r>
        <w:t>Vnd</w:t>
      </w:r>
      <w:proofErr w:type="spellEnd"/>
      <w:r>
        <w:t xml:space="preserve"> das </w:t>
      </w:r>
      <w:proofErr w:type="spellStart"/>
      <w:r>
        <w:t>keyn</w:t>
      </w:r>
      <w:proofErr w:type="spellEnd"/>
      <w:r>
        <w:t xml:space="preserve"> </w:t>
      </w:r>
      <w:proofErr w:type="spellStart"/>
      <w:r>
        <w:t>Betdler</w:t>
      </w:r>
      <w:proofErr w:type="spellEnd"/>
      <w:r>
        <w:t xml:space="preserve"> </w:t>
      </w:r>
      <w:proofErr w:type="spellStart"/>
      <w:r>
        <w:t>vnther</w:t>
      </w:r>
      <w:proofErr w:type="spellEnd"/>
      <w:r>
        <w:t xml:space="preserve"> den Christen seyn soll.</w:t>
      </w:r>
    </w:p>
    <w:p w14:paraId="5325CF58" w14:textId="77777777" w:rsidR="00D56726" w:rsidRDefault="00D56726" w:rsidP="00D56726">
      <w:pPr>
        <w:pStyle w:val="StandardWeb"/>
      </w:pPr>
      <w:r>
        <w:rPr>
          <w:rStyle w:val="Hervorhebung"/>
          <w:rFonts w:eastAsiaTheme="majorEastAsia"/>
        </w:rPr>
        <w:t xml:space="preserve">Andreas Bodenstein von </w:t>
      </w:r>
      <w:proofErr w:type="spellStart"/>
      <w:r>
        <w:rPr>
          <w:rStyle w:val="Hervorhebung"/>
          <w:rFonts w:eastAsiaTheme="majorEastAsia"/>
        </w:rPr>
        <w:t>Carlstadt</w:t>
      </w:r>
      <w:proofErr w:type="spellEnd"/>
      <w:r>
        <w:rPr>
          <w:rStyle w:val="Hervorhebung"/>
          <w:rFonts w:eastAsiaTheme="majorEastAsia"/>
        </w:rPr>
        <w:t>, 1522</w:t>
      </w:r>
      <w:r>
        <w:t xml:space="preserve"> </w:t>
      </w:r>
    </w:p>
    <w:p w14:paraId="6C903C35" w14:textId="77777777" w:rsidR="00D56726" w:rsidRDefault="00D56726" w:rsidP="00D56726">
      <w:pPr>
        <w:pStyle w:val="StandardWeb"/>
      </w:pPr>
      <w:proofErr w:type="spellStart"/>
      <w:r>
        <w:t>Carolstatt</w:t>
      </w:r>
      <w:proofErr w:type="spellEnd"/>
      <w:r>
        <w:t xml:space="preserve">. in der Christlichen statt Wittenberg. </w:t>
      </w:r>
    </w:p>
    <w:p w14:paraId="7462A3E7" w14:textId="77777777" w:rsidR="00D56726" w:rsidRDefault="00D56726" w:rsidP="00D56726">
      <w:pPr>
        <w:pStyle w:val="StandardWeb"/>
      </w:pPr>
      <w:r>
        <w:t xml:space="preserve">Dem Edeln </w:t>
      </w:r>
      <w:proofErr w:type="spellStart"/>
      <w:r>
        <w:t>vnd</w:t>
      </w:r>
      <w:proofErr w:type="spellEnd"/>
      <w:r>
        <w:t xml:space="preserve"> </w:t>
      </w:r>
      <w:proofErr w:type="spellStart"/>
      <w:r>
        <w:t>wolgeborn</w:t>
      </w:r>
      <w:proofErr w:type="spellEnd"/>
      <w:r>
        <w:t xml:space="preserve"> </w:t>
      </w:r>
      <w:proofErr w:type="spellStart"/>
      <w:r>
        <w:t>hern</w:t>
      </w:r>
      <w:proofErr w:type="spellEnd"/>
      <w:r>
        <w:t xml:space="preserve"> Wolff </w:t>
      </w:r>
      <w:proofErr w:type="spellStart"/>
      <w:r>
        <w:t>schlyck</w:t>
      </w:r>
      <w:proofErr w:type="spellEnd"/>
      <w:r>
        <w:t xml:space="preserve"> Grauen </w:t>
      </w:r>
      <w:proofErr w:type="spellStart"/>
      <w:r>
        <w:t>tzu</w:t>
      </w:r>
      <w:proofErr w:type="spellEnd"/>
      <w:r>
        <w:t xml:space="preserve"> Passau </w:t>
      </w:r>
      <w:proofErr w:type="spellStart"/>
      <w:r>
        <w:t>hern</w:t>
      </w:r>
      <w:proofErr w:type="spellEnd"/>
      <w:r>
        <w:t xml:space="preserve"> </w:t>
      </w:r>
      <w:proofErr w:type="spellStart"/>
      <w:r>
        <w:t>tzu</w:t>
      </w:r>
      <w:proofErr w:type="spellEnd"/>
      <w:r>
        <w:t xml:space="preserve"> der </w:t>
      </w:r>
      <w:proofErr w:type="spellStart"/>
      <w:r>
        <w:t>Weyssenkirchen</w:t>
      </w:r>
      <w:proofErr w:type="spellEnd"/>
      <w:r>
        <w:t xml:space="preserve"> / Elenbogen / und </w:t>
      </w:r>
      <w:proofErr w:type="spellStart"/>
      <w:r>
        <w:t>falckenaw</w:t>
      </w:r>
      <w:proofErr w:type="spellEnd"/>
      <w:r>
        <w:t xml:space="preserve"> / </w:t>
      </w:r>
      <w:proofErr w:type="spellStart"/>
      <w:r>
        <w:t>meynem</w:t>
      </w:r>
      <w:proofErr w:type="spellEnd"/>
      <w:r>
        <w:t xml:space="preserve"> </w:t>
      </w:r>
      <w:proofErr w:type="spellStart"/>
      <w:r>
        <w:t>gnedigem</w:t>
      </w:r>
      <w:proofErr w:type="spellEnd"/>
      <w:r>
        <w:t xml:space="preserve"> </w:t>
      </w:r>
      <w:proofErr w:type="spellStart"/>
      <w:r>
        <w:t>hernn</w:t>
      </w:r>
      <w:proofErr w:type="spellEnd"/>
      <w:r>
        <w:t xml:space="preserve"> </w:t>
      </w:r>
      <w:proofErr w:type="spellStart"/>
      <w:r>
        <w:t>vnd</w:t>
      </w:r>
      <w:proofErr w:type="spellEnd"/>
      <w:r>
        <w:t xml:space="preserve"> </w:t>
      </w:r>
      <w:proofErr w:type="spellStart"/>
      <w:r>
        <w:t>patronn</w:t>
      </w:r>
      <w:proofErr w:type="spellEnd"/>
      <w:r>
        <w:t xml:space="preserve"> Wunsch ich </w:t>
      </w:r>
      <w:proofErr w:type="spellStart"/>
      <w:r>
        <w:t>gottis</w:t>
      </w:r>
      <w:proofErr w:type="spellEnd"/>
      <w:r>
        <w:t xml:space="preserve"> </w:t>
      </w:r>
      <w:proofErr w:type="spellStart"/>
      <w:r>
        <w:t>gnad</w:t>
      </w:r>
      <w:proofErr w:type="spellEnd"/>
      <w:r>
        <w:t xml:space="preserve"> / </w:t>
      </w:r>
      <w:proofErr w:type="spellStart"/>
      <w:r>
        <w:t>frid</w:t>
      </w:r>
      <w:proofErr w:type="spellEnd"/>
      <w:r>
        <w:t xml:space="preserve"> / </w:t>
      </w:r>
      <w:proofErr w:type="spellStart"/>
      <w:r>
        <w:t>vnd</w:t>
      </w:r>
      <w:proofErr w:type="spellEnd"/>
      <w:r>
        <w:t xml:space="preserve"> </w:t>
      </w:r>
      <w:proofErr w:type="spellStart"/>
      <w:r>
        <w:t>froligkeit</w:t>
      </w:r>
      <w:proofErr w:type="spellEnd"/>
      <w:r>
        <w:t xml:space="preserve"> vor </w:t>
      </w:r>
      <w:proofErr w:type="spellStart"/>
      <w:r>
        <w:t>anbietung</w:t>
      </w:r>
      <w:proofErr w:type="spellEnd"/>
      <w:r>
        <w:t xml:space="preserve"> meiner willigen gehorsamen </w:t>
      </w:r>
      <w:proofErr w:type="spellStart"/>
      <w:r>
        <w:t>vnd</w:t>
      </w:r>
      <w:proofErr w:type="spellEnd"/>
      <w:r>
        <w:t xml:space="preserve"> </w:t>
      </w:r>
      <w:proofErr w:type="spellStart"/>
      <w:r>
        <w:t>vnuerdrossen</w:t>
      </w:r>
      <w:proofErr w:type="spellEnd"/>
      <w:r>
        <w:t xml:space="preserve"> </w:t>
      </w:r>
      <w:proofErr w:type="spellStart"/>
      <w:r>
        <w:t>dinsten</w:t>
      </w:r>
      <w:proofErr w:type="spellEnd"/>
      <w:r>
        <w:t xml:space="preserve">. </w:t>
      </w:r>
    </w:p>
    <w:p w14:paraId="0736CF6E" w14:textId="77777777" w:rsidR="00D56726" w:rsidRDefault="00D56726" w:rsidP="00D56726">
      <w:pPr>
        <w:pStyle w:val="StandardWeb"/>
      </w:pPr>
      <w:proofErr w:type="spellStart"/>
      <w:r>
        <w:t>Edeler</w:t>
      </w:r>
      <w:proofErr w:type="spellEnd"/>
      <w:r>
        <w:t xml:space="preserve"> </w:t>
      </w:r>
      <w:proofErr w:type="spellStart"/>
      <w:r>
        <w:t>wolgeborner</w:t>
      </w:r>
      <w:proofErr w:type="spellEnd"/>
      <w:r>
        <w:t xml:space="preserve"> / </w:t>
      </w:r>
      <w:proofErr w:type="spellStart"/>
      <w:r>
        <w:t>gnediger</w:t>
      </w:r>
      <w:proofErr w:type="spellEnd"/>
      <w:r>
        <w:t xml:space="preserve"> her / E. g. gebe ich </w:t>
      </w:r>
      <w:proofErr w:type="spellStart"/>
      <w:r>
        <w:t>tzuerkennen</w:t>
      </w:r>
      <w:proofErr w:type="spellEnd"/>
      <w:r>
        <w:t xml:space="preserve"> / das der </w:t>
      </w:r>
      <w:proofErr w:type="spellStart"/>
      <w:r>
        <w:t>almechtig</w:t>
      </w:r>
      <w:proofErr w:type="spellEnd"/>
      <w:r>
        <w:t xml:space="preserve"> </w:t>
      </w:r>
      <w:proofErr w:type="spellStart"/>
      <w:r>
        <w:t>lebentig</w:t>
      </w:r>
      <w:proofErr w:type="spellEnd"/>
      <w:r>
        <w:t xml:space="preserve"> / </w:t>
      </w:r>
      <w:proofErr w:type="spellStart"/>
      <w:r>
        <w:t>vnd</w:t>
      </w:r>
      <w:proofErr w:type="spellEnd"/>
      <w:r>
        <w:t xml:space="preserve"> </w:t>
      </w:r>
      <w:proofErr w:type="spellStart"/>
      <w:r>
        <w:t>starck</w:t>
      </w:r>
      <w:proofErr w:type="spellEnd"/>
      <w:r>
        <w:t xml:space="preserve"> </w:t>
      </w:r>
      <w:proofErr w:type="spellStart"/>
      <w:r>
        <w:t>gott</w:t>
      </w:r>
      <w:proofErr w:type="spellEnd"/>
      <w:r>
        <w:t xml:space="preserve"> / </w:t>
      </w:r>
      <w:proofErr w:type="spellStart"/>
      <w:r>
        <w:t>vnßerer</w:t>
      </w:r>
      <w:proofErr w:type="spellEnd"/>
      <w:r>
        <w:t xml:space="preserve"> </w:t>
      </w:r>
      <w:proofErr w:type="spellStart"/>
      <w:r>
        <w:t>regenten</w:t>
      </w:r>
      <w:proofErr w:type="spellEnd"/>
      <w:r>
        <w:t xml:space="preserve"> </w:t>
      </w:r>
      <w:proofErr w:type="spellStart"/>
      <w:r>
        <w:t>hertze</w:t>
      </w:r>
      <w:proofErr w:type="spellEnd"/>
      <w:r>
        <w:t xml:space="preserve"> </w:t>
      </w:r>
      <w:proofErr w:type="spellStart"/>
      <w:r>
        <w:t>erweigt</w:t>
      </w:r>
      <w:proofErr w:type="spellEnd"/>
      <w:r>
        <w:t xml:space="preserve"> / </w:t>
      </w:r>
      <w:proofErr w:type="spellStart"/>
      <w:r>
        <w:t>vnd</w:t>
      </w:r>
      <w:proofErr w:type="spellEnd"/>
      <w:r>
        <w:t xml:space="preserve"> sein </w:t>
      </w:r>
      <w:proofErr w:type="spellStart"/>
      <w:r>
        <w:t>werck</w:t>
      </w:r>
      <w:proofErr w:type="spellEnd"/>
      <w:r>
        <w:t xml:space="preserve"> in </w:t>
      </w:r>
      <w:proofErr w:type="spellStart"/>
      <w:r>
        <w:t>yenen</w:t>
      </w:r>
      <w:proofErr w:type="spellEnd"/>
      <w:r>
        <w:t xml:space="preserve"> </w:t>
      </w:r>
      <w:proofErr w:type="spellStart"/>
      <w:r>
        <w:t>gewirckt</w:t>
      </w:r>
      <w:proofErr w:type="spellEnd"/>
      <w:r>
        <w:t xml:space="preserve"> hat. </w:t>
      </w:r>
      <w:proofErr w:type="spellStart"/>
      <w:r>
        <w:t>Alßo</w:t>
      </w:r>
      <w:proofErr w:type="spellEnd"/>
      <w:r>
        <w:t xml:space="preserve"> das sie </w:t>
      </w:r>
      <w:proofErr w:type="spellStart"/>
      <w:r>
        <w:t>freytags</w:t>
      </w:r>
      <w:proofErr w:type="spellEnd"/>
      <w:r>
        <w:t xml:space="preserve"> nach Sebastiani / </w:t>
      </w:r>
      <w:proofErr w:type="spellStart"/>
      <w:r>
        <w:t>eyn</w:t>
      </w:r>
      <w:proofErr w:type="spellEnd"/>
      <w:r>
        <w:t xml:space="preserve"> </w:t>
      </w:r>
      <w:proofErr w:type="spellStart"/>
      <w:r>
        <w:t>nottliche</w:t>
      </w:r>
      <w:proofErr w:type="spellEnd"/>
      <w:r>
        <w:t xml:space="preserve"> </w:t>
      </w:r>
      <w:proofErr w:type="spellStart"/>
      <w:r>
        <w:t>reformation</w:t>
      </w:r>
      <w:proofErr w:type="spellEnd"/>
      <w:r>
        <w:t xml:space="preserve"> / </w:t>
      </w:r>
      <w:proofErr w:type="spellStart"/>
      <w:r>
        <w:t>vnd</w:t>
      </w:r>
      <w:proofErr w:type="spellEnd"/>
      <w:r>
        <w:t xml:space="preserve"> ein alten </w:t>
      </w:r>
      <w:proofErr w:type="spellStart"/>
      <w:r>
        <w:t>loblichen</w:t>
      </w:r>
      <w:proofErr w:type="spellEnd"/>
      <w:r>
        <w:t xml:space="preserve"> Christlichen gebrauch / </w:t>
      </w:r>
      <w:proofErr w:type="spellStart"/>
      <w:r>
        <w:t>vorgenhomen</w:t>
      </w:r>
      <w:proofErr w:type="spellEnd"/>
      <w:r>
        <w:t xml:space="preserve"> haben. Nemlich das </w:t>
      </w:r>
      <w:proofErr w:type="spellStart"/>
      <w:r>
        <w:t>hynfüro</w:t>
      </w:r>
      <w:proofErr w:type="spellEnd"/>
      <w:r>
        <w:t xml:space="preserve"> die Messe </w:t>
      </w:r>
      <w:proofErr w:type="spellStart"/>
      <w:r>
        <w:t>einheilliger</w:t>
      </w:r>
      <w:proofErr w:type="spellEnd"/>
      <w:r>
        <w:t xml:space="preserve"> weiß </w:t>
      </w:r>
      <w:proofErr w:type="spellStart"/>
      <w:r>
        <w:t>vnd</w:t>
      </w:r>
      <w:proofErr w:type="spellEnd"/>
      <w:r>
        <w:t xml:space="preserve"> form. in </w:t>
      </w:r>
      <w:proofErr w:type="spellStart"/>
      <w:r>
        <w:t>yrer</w:t>
      </w:r>
      <w:proofErr w:type="spellEnd"/>
      <w:r>
        <w:t xml:space="preserve"> </w:t>
      </w:r>
      <w:proofErr w:type="spellStart"/>
      <w:r>
        <w:t>pfarre</w:t>
      </w:r>
      <w:proofErr w:type="spellEnd"/>
      <w:r>
        <w:t xml:space="preserve">. soll gehalten werden. Zum andern / wollen sie die betrügliche </w:t>
      </w:r>
      <w:proofErr w:type="spellStart"/>
      <w:r>
        <w:t>bilder</w:t>
      </w:r>
      <w:proofErr w:type="spellEnd"/>
      <w:r>
        <w:t xml:space="preserve"> </w:t>
      </w:r>
      <w:proofErr w:type="spellStart"/>
      <w:r>
        <w:t>vnd</w:t>
      </w:r>
      <w:proofErr w:type="spellEnd"/>
      <w:r>
        <w:t xml:space="preserve"> </w:t>
      </w:r>
      <w:proofErr w:type="spellStart"/>
      <w:r>
        <w:t>Olgetzen</w:t>
      </w:r>
      <w:proofErr w:type="spellEnd"/>
      <w:r>
        <w:t xml:space="preserve"> </w:t>
      </w:r>
      <w:proofErr w:type="spellStart"/>
      <w:r>
        <w:t>wegnhemen</w:t>
      </w:r>
      <w:proofErr w:type="spellEnd"/>
      <w:r>
        <w:t xml:space="preserve"> </w:t>
      </w:r>
      <w:proofErr w:type="spellStart"/>
      <w:r>
        <w:t>vnd</w:t>
      </w:r>
      <w:proofErr w:type="spellEnd"/>
      <w:r>
        <w:t xml:space="preserve"> abthun / welche </w:t>
      </w:r>
      <w:proofErr w:type="spellStart"/>
      <w:r>
        <w:t>langtzeit</w:t>
      </w:r>
      <w:proofErr w:type="spellEnd"/>
      <w:r>
        <w:t xml:space="preserve"> </w:t>
      </w:r>
      <w:proofErr w:type="spellStart"/>
      <w:r>
        <w:t>vff</w:t>
      </w:r>
      <w:proofErr w:type="spellEnd"/>
      <w:r>
        <w:t xml:space="preserve"> den </w:t>
      </w:r>
      <w:proofErr w:type="spellStart"/>
      <w:r>
        <w:t>altaren</w:t>
      </w:r>
      <w:proofErr w:type="spellEnd"/>
      <w:r>
        <w:t xml:space="preserve"> gestanden / wende / hohe / </w:t>
      </w:r>
      <w:proofErr w:type="spellStart"/>
      <w:r>
        <w:t>lufft</w:t>
      </w:r>
      <w:proofErr w:type="spellEnd"/>
      <w:r>
        <w:t xml:space="preserve"> / </w:t>
      </w:r>
      <w:proofErr w:type="spellStart"/>
      <w:r>
        <w:t>vnd</w:t>
      </w:r>
      <w:proofErr w:type="spellEnd"/>
      <w:r>
        <w:t xml:space="preserve"> </w:t>
      </w:r>
      <w:proofErr w:type="spellStart"/>
      <w:r>
        <w:t>vil</w:t>
      </w:r>
      <w:proofErr w:type="spellEnd"/>
      <w:r>
        <w:t xml:space="preserve"> stell der </w:t>
      </w:r>
      <w:proofErr w:type="spellStart"/>
      <w:r>
        <w:t>heußer</w:t>
      </w:r>
      <w:proofErr w:type="spellEnd"/>
      <w:r>
        <w:t xml:space="preserve"> </w:t>
      </w:r>
      <w:proofErr w:type="spellStart"/>
      <w:r>
        <w:t>gotis</w:t>
      </w:r>
      <w:proofErr w:type="spellEnd"/>
      <w:r>
        <w:t xml:space="preserve"> </w:t>
      </w:r>
      <w:proofErr w:type="spellStart"/>
      <w:r>
        <w:t>freuelich</w:t>
      </w:r>
      <w:proofErr w:type="spellEnd"/>
      <w:r>
        <w:t xml:space="preserve"> besessen </w:t>
      </w:r>
      <w:proofErr w:type="spellStart"/>
      <w:r>
        <w:t>vnd</w:t>
      </w:r>
      <w:proofErr w:type="spellEnd"/>
      <w:r>
        <w:t xml:space="preserve"> </w:t>
      </w:r>
      <w:proofErr w:type="spellStart"/>
      <w:r>
        <w:t>ingehabt</w:t>
      </w:r>
      <w:proofErr w:type="spellEnd"/>
      <w:r>
        <w:t xml:space="preserve"> haben. </w:t>
      </w:r>
    </w:p>
    <w:p w14:paraId="5CC061D6" w14:textId="77777777" w:rsidR="00D56726" w:rsidRDefault="00D56726" w:rsidP="00D56726">
      <w:pPr>
        <w:pStyle w:val="StandardWeb"/>
      </w:pPr>
      <w:r>
        <w:t xml:space="preserve">Darnach haben sie beschlossen (alles in </w:t>
      </w:r>
      <w:proofErr w:type="spellStart"/>
      <w:r>
        <w:t>beysein</w:t>
      </w:r>
      <w:proofErr w:type="spellEnd"/>
      <w:r>
        <w:t xml:space="preserve"> </w:t>
      </w:r>
      <w:proofErr w:type="spellStart"/>
      <w:r>
        <w:t>vnd</w:t>
      </w:r>
      <w:proofErr w:type="spellEnd"/>
      <w:r>
        <w:t xml:space="preserve"> </w:t>
      </w:r>
      <w:proofErr w:type="spellStart"/>
      <w:r>
        <w:t>tzuthun</w:t>
      </w:r>
      <w:proofErr w:type="spellEnd"/>
      <w:r>
        <w:t xml:space="preserve"> </w:t>
      </w:r>
      <w:proofErr w:type="spellStart"/>
      <w:r>
        <w:t>vnßer</w:t>
      </w:r>
      <w:proofErr w:type="spellEnd"/>
      <w:r>
        <w:t xml:space="preserve"> </w:t>
      </w:r>
      <w:proofErr w:type="spellStart"/>
      <w:r>
        <w:t>ettlicher</w:t>
      </w:r>
      <w:proofErr w:type="spellEnd"/>
      <w:r>
        <w:t xml:space="preserve">) das </w:t>
      </w:r>
      <w:proofErr w:type="spellStart"/>
      <w:r>
        <w:t>hynfüro</w:t>
      </w:r>
      <w:proofErr w:type="spellEnd"/>
      <w:r>
        <w:t xml:space="preserve"> keiner </w:t>
      </w:r>
      <w:proofErr w:type="spellStart"/>
      <w:r>
        <w:t>alhie</w:t>
      </w:r>
      <w:proofErr w:type="spellEnd"/>
      <w:r>
        <w:t xml:space="preserve"> nach </w:t>
      </w:r>
      <w:proofErr w:type="spellStart"/>
      <w:r>
        <w:t>brot</w:t>
      </w:r>
      <w:proofErr w:type="spellEnd"/>
      <w:r>
        <w:t xml:space="preserve"> </w:t>
      </w:r>
      <w:proofErr w:type="spellStart"/>
      <w:r>
        <w:t>darff</w:t>
      </w:r>
      <w:proofErr w:type="spellEnd"/>
      <w:r>
        <w:t xml:space="preserve"> </w:t>
      </w:r>
      <w:proofErr w:type="spellStart"/>
      <w:r>
        <w:t>lauffen</w:t>
      </w:r>
      <w:proofErr w:type="spellEnd"/>
      <w:r>
        <w:t xml:space="preserve"> / </w:t>
      </w:r>
      <w:proofErr w:type="spellStart"/>
      <w:r>
        <w:t>eß</w:t>
      </w:r>
      <w:proofErr w:type="spellEnd"/>
      <w:r>
        <w:t xml:space="preserve"> soll </w:t>
      </w:r>
      <w:proofErr w:type="spellStart"/>
      <w:r>
        <w:t>ouch</w:t>
      </w:r>
      <w:proofErr w:type="spellEnd"/>
      <w:r>
        <w:t xml:space="preserve"> kein </w:t>
      </w:r>
      <w:proofErr w:type="spellStart"/>
      <w:r>
        <w:t>bettler</w:t>
      </w:r>
      <w:proofErr w:type="spellEnd"/>
      <w:r>
        <w:t xml:space="preserve"> </w:t>
      </w:r>
      <w:proofErr w:type="spellStart"/>
      <w:r>
        <w:t>hye</w:t>
      </w:r>
      <w:proofErr w:type="spellEnd"/>
      <w:r>
        <w:t xml:space="preserve"> erhalten werden. Arme </w:t>
      </w:r>
      <w:proofErr w:type="spellStart"/>
      <w:r>
        <w:t>leuthe</w:t>
      </w:r>
      <w:proofErr w:type="spellEnd"/>
      <w:r>
        <w:t xml:space="preserve"> wollen sie williglich </w:t>
      </w:r>
      <w:proofErr w:type="spellStart"/>
      <w:r>
        <w:t>neren</w:t>
      </w:r>
      <w:proofErr w:type="spellEnd"/>
      <w:r>
        <w:t xml:space="preserve">. Aber </w:t>
      </w:r>
      <w:proofErr w:type="spellStart"/>
      <w:r>
        <w:t>bettler</w:t>
      </w:r>
      <w:proofErr w:type="spellEnd"/>
      <w:r>
        <w:t xml:space="preserve"> </w:t>
      </w:r>
      <w:proofErr w:type="spellStart"/>
      <w:r>
        <w:t>mogen</w:t>
      </w:r>
      <w:proofErr w:type="spellEnd"/>
      <w:r>
        <w:t xml:space="preserve"> sie </w:t>
      </w:r>
      <w:proofErr w:type="spellStart"/>
      <w:r>
        <w:t>nit</w:t>
      </w:r>
      <w:proofErr w:type="spellEnd"/>
      <w:r>
        <w:t xml:space="preserve"> mehr </w:t>
      </w:r>
      <w:proofErr w:type="spellStart"/>
      <w:r>
        <w:t>leyden</w:t>
      </w:r>
      <w:proofErr w:type="spellEnd"/>
      <w:r>
        <w:t xml:space="preserve">. Sie hoffen </w:t>
      </w:r>
      <w:proofErr w:type="spellStart"/>
      <w:r>
        <w:t>ouch</w:t>
      </w:r>
      <w:proofErr w:type="spellEnd"/>
      <w:r>
        <w:t xml:space="preserve"> / nach </w:t>
      </w:r>
      <w:proofErr w:type="spellStart"/>
      <w:r>
        <w:t>verfahung</w:t>
      </w:r>
      <w:proofErr w:type="spellEnd"/>
      <w:r>
        <w:t xml:space="preserve"> </w:t>
      </w:r>
      <w:proofErr w:type="spellStart"/>
      <w:r>
        <w:t>gemelter</w:t>
      </w:r>
      <w:proofErr w:type="spellEnd"/>
      <w:r>
        <w:t xml:space="preserve"> </w:t>
      </w:r>
      <w:proofErr w:type="spellStart"/>
      <w:r>
        <w:t>dreyer</w:t>
      </w:r>
      <w:proofErr w:type="spellEnd"/>
      <w:r>
        <w:t xml:space="preserve"> </w:t>
      </w:r>
      <w:proofErr w:type="spellStart"/>
      <w:r>
        <w:t>artickell</w:t>
      </w:r>
      <w:proofErr w:type="spellEnd"/>
      <w:r>
        <w:t xml:space="preserve"> / noch mehr Christliche stucke </w:t>
      </w:r>
      <w:proofErr w:type="spellStart"/>
      <w:r>
        <w:t>furtzunhemen</w:t>
      </w:r>
      <w:proofErr w:type="spellEnd"/>
      <w:r>
        <w:t xml:space="preserve"> / </w:t>
      </w:r>
      <w:proofErr w:type="spellStart"/>
      <w:r>
        <w:t>vnd</w:t>
      </w:r>
      <w:proofErr w:type="spellEnd"/>
      <w:r>
        <w:t xml:space="preserve"> das beste </w:t>
      </w:r>
      <w:proofErr w:type="spellStart"/>
      <w:r>
        <w:t>aufftzebrengen</w:t>
      </w:r>
      <w:proofErr w:type="spellEnd"/>
      <w:r>
        <w:t xml:space="preserve"> / </w:t>
      </w:r>
      <w:proofErr w:type="spellStart"/>
      <w:r>
        <w:t>vnther</w:t>
      </w:r>
      <w:proofErr w:type="spellEnd"/>
      <w:r>
        <w:t xml:space="preserve"> welchen / </w:t>
      </w:r>
      <w:proofErr w:type="spellStart"/>
      <w:r>
        <w:t>diser</w:t>
      </w:r>
      <w:proofErr w:type="spellEnd"/>
      <w:r>
        <w:t xml:space="preserve"> / hoch von </w:t>
      </w:r>
      <w:proofErr w:type="spellStart"/>
      <w:r>
        <w:t>noten</w:t>
      </w:r>
      <w:proofErr w:type="spellEnd"/>
      <w:r>
        <w:t xml:space="preserve"> ist / das Christliche </w:t>
      </w:r>
      <w:proofErr w:type="spellStart"/>
      <w:r>
        <w:t>obirkeit</w:t>
      </w:r>
      <w:proofErr w:type="spellEnd"/>
      <w:r>
        <w:t xml:space="preserve"> / </w:t>
      </w:r>
      <w:proofErr w:type="spellStart"/>
      <w:r>
        <w:t>auß</w:t>
      </w:r>
      <w:proofErr w:type="spellEnd"/>
      <w:r>
        <w:t xml:space="preserve"> </w:t>
      </w:r>
      <w:proofErr w:type="spellStart"/>
      <w:r>
        <w:t>eygner</w:t>
      </w:r>
      <w:proofErr w:type="spellEnd"/>
      <w:r>
        <w:t xml:space="preserve"> Christlicher </w:t>
      </w:r>
      <w:proofErr w:type="spellStart"/>
      <w:r>
        <w:t>pflicht</w:t>
      </w:r>
      <w:proofErr w:type="spellEnd"/>
      <w:r>
        <w:t xml:space="preserve"> </w:t>
      </w:r>
      <w:proofErr w:type="spellStart"/>
      <w:r>
        <w:t>vnd</w:t>
      </w:r>
      <w:proofErr w:type="spellEnd"/>
      <w:r>
        <w:t xml:space="preserve"> </w:t>
      </w:r>
      <w:proofErr w:type="spellStart"/>
      <w:r>
        <w:t>bewegnis</w:t>
      </w:r>
      <w:proofErr w:type="spellEnd"/>
      <w:r>
        <w:t xml:space="preserve"> / ernstlich </w:t>
      </w:r>
      <w:proofErr w:type="spellStart"/>
      <w:r>
        <w:t>vnd</w:t>
      </w:r>
      <w:proofErr w:type="spellEnd"/>
      <w:r>
        <w:t xml:space="preserve"> emsig </w:t>
      </w:r>
      <w:proofErr w:type="spellStart"/>
      <w:r>
        <w:t>auffsehen</w:t>
      </w:r>
      <w:proofErr w:type="spellEnd"/>
      <w:r>
        <w:t xml:space="preserve"> sollen haben / </w:t>
      </w:r>
      <w:proofErr w:type="spellStart"/>
      <w:r>
        <w:t>vff</w:t>
      </w:r>
      <w:proofErr w:type="spellEnd"/>
      <w:r>
        <w:t xml:space="preserve"> Witwen / </w:t>
      </w:r>
      <w:proofErr w:type="spellStart"/>
      <w:r>
        <w:t>Weßen</w:t>
      </w:r>
      <w:proofErr w:type="spellEnd"/>
      <w:r>
        <w:t xml:space="preserve"> / </w:t>
      </w:r>
      <w:proofErr w:type="spellStart"/>
      <w:r>
        <w:t>vnd</w:t>
      </w:r>
      <w:proofErr w:type="spellEnd"/>
      <w:r>
        <w:t xml:space="preserve"> andere </w:t>
      </w:r>
      <w:proofErr w:type="spellStart"/>
      <w:r>
        <w:t>vberdrenckte</w:t>
      </w:r>
      <w:proofErr w:type="spellEnd"/>
      <w:r>
        <w:t xml:space="preserve"> </w:t>
      </w:r>
      <w:proofErr w:type="spellStart"/>
      <w:r>
        <w:t>personen</w:t>
      </w:r>
      <w:proofErr w:type="spellEnd"/>
      <w:r>
        <w:t xml:space="preserve">. Sie vor </w:t>
      </w:r>
      <w:proofErr w:type="spellStart"/>
      <w:r>
        <w:t>gewalt</w:t>
      </w:r>
      <w:proofErr w:type="spellEnd"/>
      <w:r>
        <w:t xml:space="preserve"> </w:t>
      </w:r>
      <w:proofErr w:type="spellStart"/>
      <w:r>
        <w:t>vnd</w:t>
      </w:r>
      <w:proofErr w:type="spellEnd"/>
      <w:r>
        <w:t xml:space="preserve"> </w:t>
      </w:r>
      <w:proofErr w:type="spellStart"/>
      <w:r>
        <w:t>vnrecht</w:t>
      </w:r>
      <w:proofErr w:type="spellEnd"/>
      <w:r>
        <w:t xml:space="preserve"> zu verhüten / </w:t>
      </w:r>
      <w:proofErr w:type="spellStart"/>
      <w:r>
        <w:t>vnd</w:t>
      </w:r>
      <w:proofErr w:type="spellEnd"/>
      <w:r>
        <w:t xml:space="preserve"> </w:t>
      </w:r>
      <w:proofErr w:type="spellStart"/>
      <w:r>
        <w:t>wu</w:t>
      </w:r>
      <w:proofErr w:type="spellEnd"/>
      <w:r>
        <w:t xml:space="preserve"> </w:t>
      </w:r>
      <w:proofErr w:type="spellStart"/>
      <w:r>
        <w:t>yhn</w:t>
      </w:r>
      <w:proofErr w:type="spellEnd"/>
      <w:r>
        <w:t xml:space="preserve"> etwas </w:t>
      </w:r>
      <w:proofErr w:type="spellStart"/>
      <w:r>
        <w:t>schadens</w:t>
      </w:r>
      <w:proofErr w:type="spellEnd"/>
      <w:r>
        <w:t xml:space="preserve"> / von </w:t>
      </w:r>
      <w:proofErr w:type="spellStart"/>
      <w:r>
        <w:t>ymands</w:t>
      </w:r>
      <w:proofErr w:type="spellEnd"/>
      <w:r>
        <w:t xml:space="preserve"> an leib oder gut </w:t>
      </w:r>
      <w:proofErr w:type="spellStart"/>
      <w:r>
        <w:t>tzugebracht</w:t>
      </w:r>
      <w:proofErr w:type="spellEnd"/>
      <w:r>
        <w:t xml:space="preserve"> / die </w:t>
      </w:r>
      <w:proofErr w:type="spellStart"/>
      <w:r>
        <w:t>yene</w:t>
      </w:r>
      <w:proofErr w:type="spellEnd"/>
      <w:r>
        <w:t xml:space="preserve"> / </w:t>
      </w:r>
      <w:proofErr w:type="spellStart"/>
      <w:r>
        <w:t>gestrenglich</w:t>
      </w:r>
      <w:proofErr w:type="spellEnd"/>
      <w:r>
        <w:t xml:space="preserve"> </w:t>
      </w:r>
      <w:proofErr w:type="spellStart"/>
      <w:r>
        <w:t>zustraffen</w:t>
      </w:r>
      <w:proofErr w:type="spellEnd"/>
      <w:r>
        <w:t xml:space="preserve"> / </w:t>
      </w:r>
      <w:proofErr w:type="spellStart"/>
      <w:r>
        <w:t>ßo</w:t>
      </w:r>
      <w:proofErr w:type="spellEnd"/>
      <w:r>
        <w:t xml:space="preserve"> den </w:t>
      </w:r>
      <w:proofErr w:type="spellStart"/>
      <w:r>
        <w:t>bedrengten</w:t>
      </w:r>
      <w:proofErr w:type="spellEnd"/>
      <w:r>
        <w:t xml:space="preserve"> </w:t>
      </w:r>
      <w:proofErr w:type="spellStart"/>
      <w:r>
        <w:t>iniuriert</w:t>
      </w:r>
      <w:proofErr w:type="spellEnd"/>
      <w:r>
        <w:t xml:space="preserve"> haben. </w:t>
      </w:r>
      <w:proofErr w:type="spellStart"/>
      <w:r>
        <w:t>Disser</w:t>
      </w:r>
      <w:proofErr w:type="spellEnd"/>
      <w:r>
        <w:t xml:space="preserve"> </w:t>
      </w:r>
      <w:proofErr w:type="spellStart"/>
      <w:r>
        <w:t>artickell</w:t>
      </w:r>
      <w:proofErr w:type="spellEnd"/>
      <w:r>
        <w:t xml:space="preserve"> </w:t>
      </w:r>
      <w:proofErr w:type="spellStart"/>
      <w:r>
        <w:t>wirt</w:t>
      </w:r>
      <w:proofErr w:type="spellEnd"/>
      <w:r>
        <w:t xml:space="preserve"> (</w:t>
      </w:r>
      <w:proofErr w:type="spellStart"/>
      <w:r>
        <w:t>gotwil</w:t>
      </w:r>
      <w:proofErr w:type="spellEnd"/>
      <w:r>
        <w:t xml:space="preserve">) auch </w:t>
      </w:r>
      <w:proofErr w:type="spellStart"/>
      <w:r>
        <w:t>fürgenomen</w:t>
      </w:r>
      <w:proofErr w:type="spellEnd"/>
      <w:r>
        <w:t xml:space="preserve"> / </w:t>
      </w:r>
      <w:proofErr w:type="spellStart"/>
      <w:r>
        <w:t>alß</w:t>
      </w:r>
      <w:proofErr w:type="spellEnd"/>
      <w:r>
        <w:t xml:space="preserve"> </w:t>
      </w:r>
      <w:proofErr w:type="spellStart"/>
      <w:r>
        <w:t>eyner</w:t>
      </w:r>
      <w:proofErr w:type="spellEnd"/>
      <w:r>
        <w:t xml:space="preserve"> / der </w:t>
      </w:r>
      <w:proofErr w:type="spellStart"/>
      <w:r>
        <w:t>warhafftige</w:t>
      </w:r>
      <w:proofErr w:type="spellEnd"/>
      <w:r>
        <w:t xml:space="preserve"> </w:t>
      </w:r>
      <w:proofErr w:type="spellStart"/>
      <w:r>
        <w:t>vnd</w:t>
      </w:r>
      <w:proofErr w:type="spellEnd"/>
      <w:r>
        <w:t xml:space="preserve"> Christliche </w:t>
      </w:r>
      <w:proofErr w:type="spellStart"/>
      <w:r>
        <w:t>ordenung</w:t>
      </w:r>
      <w:proofErr w:type="spellEnd"/>
      <w:r>
        <w:t xml:space="preserve"> </w:t>
      </w:r>
      <w:proofErr w:type="spellStart"/>
      <w:r>
        <w:t>erhelt</w:t>
      </w:r>
      <w:proofErr w:type="spellEnd"/>
      <w:r>
        <w:t xml:space="preserve"> / on welchen </w:t>
      </w:r>
      <w:proofErr w:type="spellStart"/>
      <w:r>
        <w:t>gott</w:t>
      </w:r>
      <w:proofErr w:type="spellEnd"/>
      <w:r>
        <w:t xml:space="preserve"> kein </w:t>
      </w:r>
      <w:proofErr w:type="spellStart"/>
      <w:r>
        <w:t>gebeth</w:t>
      </w:r>
      <w:proofErr w:type="spellEnd"/>
      <w:r>
        <w:t xml:space="preserve"> / </w:t>
      </w:r>
      <w:proofErr w:type="spellStart"/>
      <w:r>
        <w:t>ader</w:t>
      </w:r>
      <w:proofErr w:type="spellEnd"/>
      <w:r>
        <w:t xml:space="preserve"> vermeint gut </w:t>
      </w:r>
      <w:proofErr w:type="spellStart"/>
      <w:r>
        <w:t>werck</w:t>
      </w:r>
      <w:proofErr w:type="spellEnd"/>
      <w:r>
        <w:t xml:space="preserve"> </w:t>
      </w:r>
      <w:proofErr w:type="spellStart"/>
      <w:r>
        <w:t>ye</w:t>
      </w:r>
      <w:proofErr w:type="spellEnd"/>
      <w:r>
        <w:t xml:space="preserve"> gefallen </w:t>
      </w:r>
      <w:proofErr w:type="spellStart"/>
      <w:r>
        <w:t>hatt</w:t>
      </w:r>
      <w:proofErr w:type="spellEnd"/>
      <w:r>
        <w:t xml:space="preserve">. </w:t>
      </w:r>
    </w:p>
    <w:p w14:paraId="5B763565" w14:textId="77777777" w:rsidR="00D56726" w:rsidRDefault="00D56726" w:rsidP="00D56726">
      <w:pPr>
        <w:pStyle w:val="StandardWeb"/>
      </w:pPr>
      <w:proofErr w:type="spellStart"/>
      <w:r>
        <w:t>Gnediger</w:t>
      </w:r>
      <w:proofErr w:type="spellEnd"/>
      <w:r>
        <w:t xml:space="preserve"> her / die weil aller </w:t>
      </w:r>
      <w:proofErr w:type="spellStart"/>
      <w:r>
        <w:t>welt</w:t>
      </w:r>
      <w:proofErr w:type="spellEnd"/>
      <w:r>
        <w:t xml:space="preserve"> </w:t>
      </w:r>
      <w:proofErr w:type="spellStart"/>
      <w:r>
        <w:t>ougen</w:t>
      </w:r>
      <w:proofErr w:type="spellEnd"/>
      <w:r>
        <w:t xml:space="preserve"> / </w:t>
      </w:r>
      <w:proofErr w:type="spellStart"/>
      <w:r>
        <w:t>vff</w:t>
      </w:r>
      <w:proofErr w:type="spellEnd"/>
      <w:r>
        <w:t xml:space="preserve"> </w:t>
      </w:r>
      <w:proofErr w:type="spellStart"/>
      <w:r>
        <w:t>vns</w:t>
      </w:r>
      <w:proofErr w:type="spellEnd"/>
      <w:r>
        <w:t xml:space="preserve"> sehen / </w:t>
      </w:r>
      <w:proofErr w:type="spellStart"/>
      <w:r>
        <w:t>vnnd</w:t>
      </w:r>
      <w:proofErr w:type="spellEnd"/>
      <w:r>
        <w:t xml:space="preserve"> </w:t>
      </w:r>
      <w:proofErr w:type="spellStart"/>
      <w:r>
        <w:t>vnßere</w:t>
      </w:r>
      <w:proofErr w:type="spellEnd"/>
      <w:r>
        <w:t xml:space="preserve"> </w:t>
      </w:r>
      <w:proofErr w:type="spellStart"/>
      <w:r>
        <w:t>werck</w:t>
      </w:r>
      <w:proofErr w:type="spellEnd"/>
      <w:r>
        <w:t xml:space="preserve"> </w:t>
      </w:r>
      <w:proofErr w:type="spellStart"/>
      <w:r>
        <w:t>vnnd</w:t>
      </w:r>
      <w:proofErr w:type="spellEnd"/>
      <w:r>
        <w:t xml:space="preserve"> leben betrachten. Etliche vor </w:t>
      </w:r>
      <w:proofErr w:type="spellStart"/>
      <w:r>
        <w:t>bild</w:t>
      </w:r>
      <w:proofErr w:type="spellEnd"/>
      <w:r>
        <w:t xml:space="preserve"> </w:t>
      </w:r>
      <w:proofErr w:type="spellStart"/>
      <w:r>
        <w:t>vnd</w:t>
      </w:r>
      <w:proofErr w:type="spellEnd"/>
      <w:r>
        <w:t xml:space="preserve"> </w:t>
      </w:r>
      <w:proofErr w:type="spellStart"/>
      <w:r>
        <w:t>exempel</w:t>
      </w:r>
      <w:proofErr w:type="spellEnd"/>
      <w:r>
        <w:t xml:space="preserve"> </w:t>
      </w:r>
      <w:proofErr w:type="spellStart"/>
      <w:r>
        <w:t>tzehaben</w:t>
      </w:r>
      <w:proofErr w:type="spellEnd"/>
      <w:r>
        <w:t xml:space="preserve">. Etliche nach </w:t>
      </w:r>
      <w:proofErr w:type="spellStart"/>
      <w:r>
        <w:t>reed</w:t>
      </w:r>
      <w:proofErr w:type="spellEnd"/>
      <w:r>
        <w:t xml:space="preserve"> </w:t>
      </w:r>
      <w:proofErr w:type="spellStart"/>
      <w:r>
        <w:t>tzu</w:t>
      </w:r>
      <w:proofErr w:type="spellEnd"/>
      <w:r>
        <w:t xml:space="preserve"> </w:t>
      </w:r>
      <w:proofErr w:type="spellStart"/>
      <w:r>
        <w:t>erdencken</w:t>
      </w:r>
      <w:proofErr w:type="spellEnd"/>
      <w:r>
        <w:t xml:space="preserve"> / wie </w:t>
      </w:r>
      <w:proofErr w:type="spellStart"/>
      <w:r>
        <w:t>gottliche</w:t>
      </w:r>
      <w:proofErr w:type="spellEnd"/>
      <w:r>
        <w:t xml:space="preserve"> </w:t>
      </w:r>
      <w:proofErr w:type="spellStart"/>
      <w:r>
        <w:t>sachen</w:t>
      </w:r>
      <w:proofErr w:type="spellEnd"/>
      <w:r>
        <w:t xml:space="preserve"> </w:t>
      </w:r>
      <w:proofErr w:type="spellStart"/>
      <w:r>
        <w:t>ye</w:t>
      </w:r>
      <w:proofErr w:type="spellEnd"/>
      <w:r>
        <w:t xml:space="preserve"> </w:t>
      </w:r>
      <w:proofErr w:type="spellStart"/>
      <w:r>
        <w:t>vnd</w:t>
      </w:r>
      <w:proofErr w:type="spellEnd"/>
      <w:r>
        <w:t xml:space="preserve"> </w:t>
      </w:r>
      <w:proofErr w:type="spellStart"/>
      <w:r>
        <w:t>ye</w:t>
      </w:r>
      <w:proofErr w:type="spellEnd"/>
      <w:r>
        <w:t xml:space="preserve"> nach </w:t>
      </w:r>
      <w:proofErr w:type="spellStart"/>
      <w:r>
        <w:t>reed</w:t>
      </w:r>
      <w:proofErr w:type="spellEnd"/>
      <w:r>
        <w:t xml:space="preserve"> </w:t>
      </w:r>
      <w:proofErr w:type="spellStart"/>
      <w:r>
        <w:t>gehort</w:t>
      </w:r>
      <w:proofErr w:type="spellEnd"/>
      <w:r>
        <w:t xml:space="preserve"> haben. </w:t>
      </w:r>
    </w:p>
    <w:p w14:paraId="60EB37AF" w14:textId="77777777" w:rsidR="00D56726" w:rsidRDefault="00D56726" w:rsidP="00D56726">
      <w:pPr>
        <w:pStyle w:val="StandardWeb"/>
      </w:pPr>
      <w:r>
        <w:t xml:space="preserve">Demnach / </w:t>
      </w:r>
      <w:proofErr w:type="spellStart"/>
      <w:r>
        <w:t>wyl</w:t>
      </w:r>
      <w:proofErr w:type="spellEnd"/>
      <w:r>
        <w:t xml:space="preserve"> ich E.g. von den </w:t>
      </w:r>
      <w:proofErr w:type="spellStart"/>
      <w:r>
        <w:t>tzweyen</w:t>
      </w:r>
      <w:proofErr w:type="spellEnd"/>
      <w:r>
        <w:t xml:space="preserve"> letzten </w:t>
      </w:r>
      <w:proofErr w:type="spellStart"/>
      <w:r>
        <w:t>artickeln</w:t>
      </w:r>
      <w:proofErr w:type="spellEnd"/>
      <w:r>
        <w:t xml:space="preserve"> Christliche </w:t>
      </w:r>
      <w:proofErr w:type="spellStart"/>
      <w:r>
        <w:t>vrsachen</w:t>
      </w:r>
      <w:proofErr w:type="spellEnd"/>
      <w:r>
        <w:t xml:space="preserve"> (</w:t>
      </w:r>
      <w:proofErr w:type="spellStart"/>
      <w:r>
        <w:t>auß</w:t>
      </w:r>
      <w:proofErr w:type="spellEnd"/>
      <w:r>
        <w:t xml:space="preserve"> </w:t>
      </w:r>
      <w:proofErr w:type="spellStart"/>
      <w:r>
        <w:t>gottlicher</w:t>
      </w:r>
      <w:proofErr w:type="spellEnd"/>
      <w:r>
        <w:t xml:space="preserve"> </w:t>
      </w:r>
      <w:proofErr w:type="spellStart"/>
      <w:r>
        <w:t>vnd</w:t>
      </w:r>
      <w:proofErr w:type="spellEnd"/>
      <w:r>
        <w:t xml:space="preserve"> </w:t>
      </w:r>
      <w:proofErr w:type="spellStart"/>
      <w:r>
        <w:t>vnbetryglicher</w:t>
      </w:r>
      <w:proofErr w:type="spellEnd"/>
      <w:r>
        <w:t xml:space="preserve"> </w:t>
      </w:r>
      <w:proofErr w:type="spellStart"/>
      <w:r>
        <w:t>schriffte</w:t>
      </w:r>
      <w:proofErr w:type="spellEnd"/>
      <w:r>
        <w:t xml:space="preserve"> </w:t>
      </w:r>
      <w:proofErr w:type="spellStart"/>
      <w:r>
        <w:t>genhummen</w:t>
      </w:r>
      <w:proofErr w:type="spellEnd"/>
      <w:r>
        <w:t xml:space="preserve">) </w:t>
      </w:r>
      <w:proofErr w:type="spellStart"/>
      <w:r>
        <w:t>furlegen</w:t>
      </w:r>
      <w:proofErr w:type="spellEnd"/>
      <w:r>
        <w:t xml:space="preserve">. </w:t>
      </w:r>
      <w:proofErr w:type="spellStart"/>
      <w:r>
        <w:t>Vnd</w:t>
      </w:r>
      <w:proofErr w:type="spellEnd"/>
      <w:r>
        <w:t xml:space="preserve"> </w:t>
      </w:r>
      <w:proofErr w:type="spellStart"/>
      <w:r>
        <w:t>antzeigen</w:t>
      </w:r>
      <w:proofErr w:type="spellEnd"/>
      <w:r>
        <w:t xml:space="preserve"> das des </w:t>
      </w:r>
      <w:proofErr w:type="spellStart"/>
      <w:r>
        <w:t>Erbarn</w:t>
      </w:r>
      <w:proofErr w:type="spellEnd"/>
      <w:r>
        <w:t xml:space="preserve"> </w:t>
      </w:r>
      <w:proofErr w:type="spellStart"/>
      <w:r>
        <w:t>vnd</w:t>
      </w:r>
      <w:proofErr w:type="spellEnd"/>
      <w:r>
        <w:t xml:space="preserve"> </w:t>
      </w:r>
      <w:proofErr w:type="spellStart"/>
      <w:r>
        <w:t>achtbarn</w:t>
      </w:r>
      <w:proofErr w:type="spellEnd"/>
      <w:r>
        <w:t xml:space="preserve"> </w:t>
      </w:r>
      <w:proofErr w:type="spellStart"/>
      <w:r>
        <w:t>raths</w:t>
      </w:r>
      <w:proofErr w:type="spellEnd"/>
      <w:r>
        <w:t xml:space="preserve"> </w:t>
      </w:r>
      <w:proofErr w:type="spellStart"/>
      <w:r>
        <w:t>fuernhemen</w:t>
      </w:r>
      <w:proofErr w:type="spellEnd"/>
      <w:r>
        <w:t xml:space="preserve"> </w:t>
      </w:r>
      <w:proofErr w:type="spellStart"/>
      <w:r>
        <w:t>eherlich</w:t>
      </w:r>
      <w:proofErr w:type="spellEnd"/>
      <w:r>
        <w:t xml:space="preserve"> / </w:t>
      </w:r>
      <w:proofErr w:type="spellStart"/>
      <w:r>
        <w:t>vnd</w:t>
      </w:r>
      <w:proofErr w:type="spellEnd"/>
      <w:r>
        <w:t xml:space="preserve"> </w:t>
      </w:r>
      <w:proofErr w:type="spellStart"/>
      <w:r>
        <w:t>gottlich</w:t>
      </w:r>
      <w:proofErr w:type="spellEnd"/>
      <w:r>
        <w:t xml:space="preserve"> ist / dem alle Christen sollen nach </w:t>
      </w:r>
      <w:proofErr w:type="spellStart"/>
      <w:r>
        <w:t>volgig</w:t>
      </w:r>
      <w:proofErr w:type="spellEnd"/>
      <w:r>
        <w:t xml:space="preserve"> werden / </w:t>
      </w:r>
      <w:proofErr w:type="spellStart"/>
      <w:r>
        <w:t>ehere</w:t>
      </w:r>
      <w:proofErr w:type="spellEnd"/>
      <w:r>
        <w:t xml:space="preserve"> / </w:t>
      </w:r>
      <w:proofErr w:type="spellStart"/>
      <w:r>
        <w:t>vnd</w:t>
      </w:r>
      <w:proofErr w:type="spellEnd"/>
      <w:r>
        <w:t xml:space="preserve"> lobe / nachsagen. Den ersten </w:t>
      </w:r>
      <w:proofErr w:type="spellStart"/>
      <w:r>
        <w:t>artickell</w:t>
      </w:r>
      <w:proofErr w:type="spellEnd"/>
      <w:r>
        <w:t xml:space="preserve"> wie ehr mir </w:t>
      </w:r>
      <w:proofErr w:type="spellStart"/>
      <w:r>
        <w:t>gefelt</w:t>
      </w:r>
      <w:proofErr w:type="spellEnd"/>
      <w:r>
        <w:t xml:space="preserve"> / hab ich / </w:t>
      </w:r>
      <w:proofErr w:type="spellStart"/>
      <w:r>
        <w:t>ym</w:t>
      </w:r>
      <w:proofErr w:type="spellEnd"/>
      <w:r>
        <w:t xml:space="preserve"> </w:t>
      </w:r>
      <w:proofErr w:type="spellStart"/>
      <w:r>
        <w:t>buchlin</w:t>
      </w:r>
      <w:proofErr w:type="spellEnd"/>
      <w:r>
        <w:t xml:space="preserve"> von dem </w:t>
      </w:r>
      <w:proofErr w:type="spellStart"/>
      <w:r>
        <w:t>Herlichen</w:t>
      </w:r>
      <w:proofErr w:type="spellEnd"/>
      <w:r>
        <w:t xml:space="preserve"> </w:t>
      </w:r>
      <w:proofErr w:type="spellStart"/>
      <w:r>
        <w:t>abend</w:t>
      </w:r>
      <w:proofErr w:type="spellEnd"/>
      <w:r>
        <w:t xml:space="preserve"> essen / </w:t>
      </w:r>
      <w:proofErr w:type="spellStart"/>
      <w:r>
        <w:t>tzum</w:t>
      </w:r>
      <w:proofErr w:type="spellEnd"/>
      <w:r>
        <w:t xml:space="preserve"> </w:t>
      </w:r>
      <w:proofErr w:type="spellStart"/>
      <w:r>
        <w:t>teyll</w:t>
      </w:r>
      <w:proofErr w:type="spellEnd"/>
      <w:r>
        <w:t xml:space="preserve"> </w:t>
      </w:r>
      <w:proofErr w:type="spellStart"/>
      <w:r>
        <w:t>endeckt</w:t>
      </w:r>
      <w:proofErr w:type="spellEnd"/>
      <w:r>
        <w:t xml:space="preserve">. </w:t>
      </w:r>
      <w:proofErr w:type="spellStart"/>
      <w:r>
        <w:t>Drumb</w:t>
      </w:r>
      <w:proofErr w:type="spellEnd"/>
      <w:r>
        <w:t xml:space="preserve"> </w:t>
      </w:r>
      <w:proofErr w:type="spellStart"/>
      <w:r>
        <w:t>wil</w:t>
      </w:r>
      <w:proofErr w:type="spellEnd"/>
      <w:r>
        <w:t xml:space="preserve"> ich nicht von der </w:t>
      </w:r>
      <w:proofErr w:type="spellStart"/>
      <w:r>
        <w:t>Euangelischen</w:t>
      </w:r>
      <w:proofErr w:type="spellEnd"/>
      <w:r>
        <w:t xml:space="preserve"> Messe </w:t>
      </w:r>
      <w:proofErr w:type="spellStart"/>
      <w:r>
        <w:t>ytzo</w:t>
      </w:r>
      <w:proofErr w:type="spellEnd"/>
      <w:r>
        <w:t xml:space="preserve"> schreiben. </w:t>
      </w:r>
      <w:proofErr w:type="spellStart"/>
      <w:r>
        <w:t>Vnd</w:t>
      </w:r>
      <w:proofErr w:type="spellEnd"/>
      <w:r>
        <w:t xml:space="preserve"> hoff die Christen werden </w:t>
      </w:r>
      <w:proofErr w:type="spellStart"/>
      <w:r>
        <w:t>nit</w:t>
      </w:r>
      <w:proofErr w:type="spellEnd"/>
      <w:r>
        <w:t xml:space="preserve"> ein klein </w:t>
      </w:r>
      <w:proofErr w:type="spellStart"/>
      <w:r>
        <w:t>frucht</w:t>
      </w:r>
      <w:proofErr w:type="spellEnd"/>
      <w:r>
        <w:t xml:space="preserve"> aus diesen beyden </w:t>
      </w:r>
      <w:proofErr w:type="spellStart"/>
      <w:r>
        <w:t>artickeln</w:t>
      </w:r>
      <w:proofErr w:type="spellEnd"/>
      <w:r>
        <w:t xml:space="preserve"> </w:t>
      </w:r>
      <w:proofErr w:type="spellStart"/>
      <w:r>
        <w:t>schopffen</w:t>
      </w:r>
      <w:proofErr w:type="spellEnd"/>
      <w:r>
        <w:t xml:space="preserve"> / </w:t>
      </w:r>
      <w:proofErr w:type="spellStart"/>
      <w:r>
        <w:t>vnd</w:t>
      </w:r>
      <w:proofErr w:type="spellEnd"/>
      <w:r>
        <w:t xml:space="preserve"> das E.g. mein bereit </w:t>
      </w:r>
      <w:proofErr w:type="spellStart"/>
      <w:r>
        <w:t>vnd</w:t>
      </w:r>
      <w:proofErr w:type="spellEnd"/>
      <w:r>
        <w:t xml:space="preserve"> </w:t>
      </w:r>
      <w:proofErr w:type="spellStart"/>
      <w:r>
        <w:t>gewertig</w:t>
      </w:r>
      <w:proofErr w:type="spellEnd"/>
      <w:r>
        <w:t xml:space="preserve"> </w:t>
      </w:r>
      <w:proofErr w:type="spellStart"/>
      <w:r>
        <w:t>gemüth</w:t>
      </w:r>
      <w:proofErr w:type="spellEnd"/>
      <w:r>
        <w:t xml:space="preserve"> E.g. nach </w:t>
      </w:r>
      <w:proofErr w:type="spellStart"/>
      <w:r>
        <w:t>meynem</w:t>
      </w:r>
      <w:proofErr w:type="spellEnd"/>
      <w:r>
        <w:t xml:space="preserve"> </w:t>
      </w:r>
      <w:proofErr w:type="spellStart"/>
      <w:r>
        <w:t>hochsten</w:t>
      </w:r>
      <w:proofErr w:type="spellEnd"/>
      <w:r>
        <w:t xml:space="preserve"> </w:t>
      </w:r>
      <w:proofErr w:type="spellStart"/>
      <w:r>
        <w:t>vormogen</w:t>
      </w:r>
      <w:proofErr w:type="spellEnd"/>
      <w:r>
        <w:t xml:space="preserve"> </w:t>
      </w:r>
      <w:proofErr w:type="spellStart"/>
      <w:r>
        <w:t>tzu</w:t>
      </w:r>
      <w:proofErr w:type="spellEnd"/>
      <w:r>
        <w:t xml:space="preserve"> dienen auch durch </w:t>
      </w:r>
      <w:proofErr w:type="spellStart"/>
      <w:r>
        <w:t>diß</w:t>
      </w:r>
      <w:proofErr w:type="spellEnd"/>
      <w:r>
        <w:t xml:space="preserve"> </w:t>
      </w:r>
      <w:proofErr w:type="spellStart"/>
      <w:r>
        <w:t>tzu</w:t>
      </w:r>
      <w:proofErr w:type="spellEnd"/>
      <w:r>
        <w:t xml:space="preserve"> schreiben werden </w:t>
      </w:r>
      <w:proofErr w:type="spellStart"/>
      <w:r>
        <w:t>vermercken</w:t>
      </w:r>
      <w:proofErr w:type="spellEnd"/>
      <w:r>
        <w:t xml:space="preserve">. Da </w:t>
      </w:r>
      <w:proofErr w:type="spellStart"/>
      <w:r>
        <w:t>tzu</w:t>
      </w:r>
      <w:proofErr w:type="spellEnd"/>
      <w:r>
        <w:t xml:space="preserve"> ich E.g. geboten mich hiemit erbiet </w:t>
      </w:r>
      <w:proofErr w:type="spellStart"/>
      <w:r>
        <w:t>tzu</w:t>
      </w:r>
      <w:proofErr w:type="spellEnd"/>
      <w:r>
        <w:t xml:space="preserve"> </w:t>
      </w:r>
      <w:proofErr w:type="spellStart"/>
      <w:r>
        <w:t>vnthergeben</w:t>
      </w:r>
      <w:proofErr w:type="spellEnd"/>
      <w:r>
        <w:t xml:space="preserve">. Meinem g. </w:t>
      </w:r>
      <w:proofErr w:type="spellStart"/>
      <w:r>
        <w:t>hern</w:t>
      </w:r>
      <w:proofErr w:type="spellEnd"/>
      <w:r>
        <w:t xml:space="preserve"> Christoffel </w:t>
      </w:r>
      <w:proofErr w:type="spellStart"/>
      <w:r>
        <w:t>wunsch</w:t>
      </w:r>
      <w:proofErr w:type="spellEnd"/>
      <w:r>
        <w:t xml:space="preserve"> ich alles gut durch Christum amen. Datum Wittenberg Montags nach </w:t>
      </w:r>
      <w:proofErr w:type="spellStart"/>
      <w:r>
        <w:t>Conuersionis</w:t>
      </w:r>
      <w:proofErr w:type="spellEnd"/>
      <w:r>
        <w:t xml:space="preserve"> Pauli </w:t>
      </w:r>
      <w:proofErr w:type="spellStart"/>
      <w:r>
        <w:t>ym</w:t>
      </w:r>
      <w:proofErr w:type="spellEnd"/>
      <w:r>
        <w:t xml:space="preserve"> xxii. J a r. E. G. </w:t>
      </w:r>
      <w:proofErr w:type="spellStart"/>
      <w:r>
        <w:t>diener</w:t>
      </w:r>
      <w:proofErr w:type="spellEnd"/>
      <w:r>
        <w:t xml:space="preserve"> Andres Bodenstein von </w:t>
      </w:r>
      <w:proofErr w:type="spellStart"/>
      <w:r>
        <w:t>Carolstatt</w:t>
      </w:r>
      <w:proofErr w:type="spellEnd"/>
      <w:r>
        <w:t xml:space="preserve">. </w:t>
      </w:r>
    </w:p>
    <w:p w14:paraId="3AC4262B" w14:textId="77777777" w:rsidR="00D56726" w:rsidRDefault="00D56726" w:rsidP="00D56726">
      <w:pPr>
        <w:pStyle w:val="StandardWeb"/>
      </w:pPr>
      <w:r>
        <w:t xml:space="preserve">Von </w:t>
      </w:r>
      <w:proofErr w:type="spellStart"/>
      <w:r>
        <w:t>abthuhung</w:t>
      </w:r>
      <w:proofErr w:type="spellEnd"/>
      <w:r>
        <w:t xml:space="preserve"> der </w:t>
      </w:r>
      <w:proofErr w:type="spellStart"/>
      <w:r>
        <w:t>Olgotzen</w:t>
      </w:r>
      <w:proofErr w:type="spellEnd"/>
      <w:r>
        <w:t xml:space="preserve">. </w:t>
      </w:r>
    </w:p>
    <w:p w14:paraId="11F90130" w14:textId="77777777" w:rsidR="00D56726" w:rsidRDefault="00D56726" w:rsidP="00D56726">
      <w:pPr>
        <w:pStyle w:val="StandardWeb"/>
      </w:pPr>
      <w:r>
        <w:t xml:space="preserve">i Das wir </w:t>
      </w:r>
      <w:proofErr w:type="spellStart"/>
      <w:r>
        <w:t>bilder</w:t>
      </w:r>
      <w:proofErr w:type="spellEnd"/>
      <w:r>
        <w:t xml:space="preserve"> in Kirchen </w:t>
      </w:r>
      <w:proofErr w:type="spellStart"/>
      <w:r>
        <w:t>vnd</w:t>
      </w:r>
      <w:proofErr w:type="spellEnd"/>
      <w:r>
        <w:t xml:space="preserve"> </w:t>
      </w:r>
      <w:proofErr w:type="spellStart"/>
      <w:r>
        <w:t>gots</w:t>
      </w:r>
      <w:proofErr w:type="spellEnd"/>
      <w:r>
        <w:t xml:space="preserve"> </w:t>
      </w:r>
      <w:proofErr w:type="spellStart"/>
      <w:r>
        <w:t>hewßern</w:t>
      </w:r>
      <w:proofErr w:type="spellEnd"/>
      <w:r>
        <w:t xml:space="preserve"> haben / ist </w:t>
      </w:r>
      <w:proofErr w:type="spellStart"/>
      <w:r>
        <w:t>vnrecht</w:t>
      </w:r>
      <w:proofErr w:type="spellEnd"/>
      <w:r>
        <w:t xml:space="preserve"> / </w:t>
      </w:r>
      <w:proofErr w:type="spellStart"/>
      <w:r>
        <w:t>vnd</w:t>
      </w:r>
      <w:proofErr w:type="spellEnd"/>
      <w:r>
        <w:t xml:space="preserve"> wider das erste gebot. Du </w:t>
      </w:r>
      <w:proofErr w:type="spellStart"/>
      <w:r>
        <w:t>solst</w:t>
      </w:r>
      <w:proofErr w:type="spellEnd"/>
      <w:r>
        <w:t xml:space="preserve"> nicht </w:t>
      </w:r>
      <w:proofErr w:type="spellStart"/>
      <w:r>
        <w:t>frombde</w:t>
      </w:r>
      <w:proofErr w:type="spellEnd"/>
      <w:r>
        <w:t xml:space="preserve"> </w:t>
      </w:r>
      <w:proofErr w:type="spellStart"/>
      <w:r>
        <w:t>gotter</w:t>
      </w:r>
      <w:proofErr w:type="spellEnd"/>
      <w:r>
        <w:t xml:space="preserve"> haben. </w:t>
      </w:r>
    </w:p>
    <w:p w14:paraId="18AF3F71" w14:textId="77777777" w:rsidR="00D56726" w:rsidRDefault="00D56726" w:rsidP="00D56726">
      <w:pPr>
        <w:pStyle w:val="StandardWeb"/>
      </w:pPr>
      <w:r>
        <w:t xml:space="preserve">ii Das geschnitzte </w:t>
      </w:r>
      <w:proofErr w:type="spellStart"/>
      <w:r>
        <w:t>vnd</w:t>
      </w:r>
      <w:proofErr w:type="spellEnd"/>
      <w:r>
        <w:t xml:space="preserve"> </w:t>
      </w:r>
      <w:proofErr w:type="spellStart"/>
      <w:r>
        <w:t>gemalthe</w:t>
      </w:r>
      <w:proofErr w:type="spellEnd"/>
      <w:r>
        <w:t xml:space="preserve"> </w:t>
      </w:r>
      <w:proofErr w:type="spellStart"/>
      <w:r>
        <w:t>Olgotzen</w:t>
      </w:r>
      <w:proofErr w:type="spellEnd"/>
      <w:r>
        <w:t xml:space="preserve"> </w:t>
      </w:r>
      <w:proofErr w:type="spellStart"/>
      <w:r>
        <w:t>vff</w:t>
      </w:r>
      <w:proofErr w:type="spellEnd"/>
      <w:r>
        <w:t xml:space="preserve"> den </w:t>
      </w:r>
      <w:proofErr w:type="spellStart"/>
      <w:r>
        <w:t>altarien</w:t>
      </w:r>
      <w:proofErr w:type="spellEnd"/>
      <w:r>
        <w:t xml:space="preserve"> </w:t>
      </w:r>
      <w:proofErr w:type="spellStart"/>
      <w:r>
        <w:t>stehnd</w:t>
      </w:r>
      <w:proofErr w:type="spellEnd"/>
      <w:r>
        <w:t xml:space="preserve"> ist noch </w:t>
      </w:r>
      <w:proofErr w:type="spellStart"/>
      <w:r>
        <w:t>schadelicher</w:t>
      </w:r>
      <w:proofErr w:type="spellEnd"/>
      <w:r>
        <w:t xml:space="preserve"> </w:t>
      </w:r>
      <w:proofErr w:type="spellStart"/>
      <w:r>
        <w:t>vnd</w:t>
      </w:r>
      <w:proofErr w:type="spellEnd"/>
      <w:r>
        <w:t xml:space="preserve"> </w:t>
      </w:r>
      <w:proofErr w:type="spellStart"/>
      <w:r>
        <w:t>Tewffellischer</w:t>
      </w:r>
      <w:proofErr w:type="spellEnd"/>
      <w:r>
        <w:t xml:space="preserve">. </w:t>
      </w:r>
    </w:p>
    <w:p w14:paraId="1621A3F3" w14:textId="77777777" w:rsidR="00D56726" w:rsidRDefault="00D56726" w:rsidP="00D56726">
      <w:pPr>
        <w:pStyle w:val="StandardWeb"/>
      </w:pPr>
      <w:r>
        <w:t xml:space="preserve">iii </w:t>
      </w:r>
      <w:proofErr w:type="spellStart"/>
      <w:r>
        <w:t>Drumb</w:t>
      </w:r>
      <w:proofErr w:type="spellEnd"/>
      <w:r>
        <w:t xml:space="preserve"> ists gut / </w:t>
      </w:r>
      <w:proofErr w:type="spellStart"/>
      <w:r>
        <w:t>notlich</w:t>
      </w:r>
      <w:proofErr w:type="spellEnd"/>
      <w:r>
        <w:t xml:space="preserve"> / </w:t>
      </w:r>
      <w:proofErr w:type="spellStart"/>
      <w:r>
        <w:t>loblich</w:t>
      </w:r>
      <w:proofErr w:type="spellEnd"/>
      <w:r>
        <w:t xml:space="preserve"> / </w:t>
      </w:r>
      <w:proofErr w:type="spellStart"/>
      <w:r>
        <w:t>vnd</w:t>
      </w:r>
      <w:proofErr w:type="spellEnd"/>
      <w:r>
        <w:t xml:space="preserve"> </w:t>
      </w:r>
      <w:proofErr w:type="spellStart"/>
      <w:r>
        <w:t>gottlich</w:t>
      </w:r>
      <w:proofErr w:type="spellEnd"/>
      <w:r>
        <w:t xml:space="preserve"> / das wir sie abthun / </w:t>
      </w:r>
      <w:proofErr w:type="spellStart"/>
      <w:r>
        <w:t>vnd</w:t>
      </w:r>
      <w:proofErr w:type="spellEnd"/>
      <w:r>
        <w:t xml:space="preserve"> </w:t>
      </w:r>
      <w:proofErr w:type="spellStart"/>
      <w:r>
        <w:t>ire</w:t>
      </w:r>
      <w:proofErr w:type="spellEnd"/>
      <w:r>
        <w:t xml:space="preserve"> recht </w:t>
      </w:r>
      <w:proofErr w:type="spellStart"/>
      <w:r>
        <w:t>vnd</w:t>
      </w:r>
      <w:proofErr w:type="spellEnd"/>
      <w:r>
        <w:t xml:space="preserve"> </w:t>
      </w:r>
      <w:proofErr w:type="spellStart"/>
      <w:r>
        <w:t>vrteyl</w:t>
      </w:r>
      <w:proofErr w:type="spellEnd"/>
      <w:r>
        <w:t xml:space="preserve"> der </w:t>
      </w:r>
      <w:proofErr w:type="spellStart"/>
      <w:r>
        <w:t>schrifft</w:t>
      </w:r>
      <w:proofErr w:type="spellEnd"/>
      <w:r>
        <w:t xml:space="preserve"> geben. </w:t>
      </w:r>
      <w:proofErr w:type="spellStart"/>
      <w:r>
        <w:t>Gots</w:t>
      </w:r>
      <w:proofErr w:type="spellEnd"/>
      <w:r>
        <w:t xml:space="preserve"> </w:t>
      </w:r>
      <w:proofErr w:type="spellStart"/>
      <w:r>
        <w:t>hewser</w:t>
      </w:r>
      <w:proofErr w:type="spellEnd"/>
      <w:r>
        <w:t xml:space="preserve"> / </w:t>
      </w:r>
      <w:proofErr w:type="spellStart"/>
      <w:r>
        <w:t>seind</w:t>
      </w:r>
      <w:proofErr w:type="spellEnd"/>
      <w:r>
        <w:t xml:space="preserve"> </w:t>
      </w:r>
      <w:proofErr w:type="spellStart"/>
      <w:r>
        <w:t>hewßer</w:t>
      </w:r>
      <w:proofErr w:type="spellEnd"/>
      <w:r>
        <w:t xml:space="preserve"> / </w:t>
      </w:r>
      <w:proofErr w:type="spellStart"/>
      <w:r>
        <w:t>daryn</w:t>
      </w:r>
      <w:proofErr w:type="spellEnd"/>
      <w:r>
        <w:t xml:space="preserve"> </w:t>
      </w:r>
      <w:proofErr w:type="spellStart"/>
      <w:r>
        <w:t>got</w:t>
      </w:r>
      <w:proofErr w:type="spellEnd"/>
      <w:r>
        <w:t xml:space="preserve"> allein </w:t>
      </w:r>
      <w:proofErr w:type="spellStart"/>
      <w:r>
        <w:t>geeheret</w:t>
      </w:r>
      <w:proofErr w:type="spellEnd"/>
      <w:r>
        <w:t xml:space="preserve"> / </w:t>
      </w:r>
      <w:proofErr w:type="spellStart"/>
      <w:r>
        <w:t>angeruffen</w:t>
      </w:r>
      <w:proofErr w:type="spellEnd"/>
      <w:r>
        <w:t xml:space="preserve"> / </w:t>
      </w:r>
      <w:proofErr w:type="spellStart"/>
      <w:r>
        <w:t>vnd</w:t>
      </w:r>
      <w:proofErr w:type="spellEnd"/>
      <w:r>
        <w:t xml:space="preserve"> angebet soll werden. </w:t>
      </w:r>
      <w:proofErr w:type="spellStart"/>
      <w:r>
        <w:t>Alß</w:t>
      </w:r>
      <w:proofErr w:type="spellEnd"/>
      <w:r>
        <w:t xml:space="preserve"> Christus spricht. Mein </w:t>
      </w:r>
      <w:proofErr w:type="spellStart"/>
      <w:r>
        <w:t>hauß</w:t>
      </w:r>
      <w:proofErr w:type="spellEnd"/>
      <w:r>
        <w:t xml:space="preserve"> ist ein </w:t>
      </w:r>
      <w:proofErr w:type="spellStart"/>
      <w:r>
        <w:t>hauß</w:t>
      </w:r>
      <w:proofErr w:type="spellEnd"/>
      <w:r>
        <w:t xml:space="preserve"> des </w:t>
      </w:r>
      <w:proofErr w:type="spellStart"/>
      <w:r>
        <w:t>gebets</w:t>
      </w:r>
      <w:proofErr w:type="spellEnd"/>
      <w:r>
        <w:t xml:space="preserve"> / </w:t>
      </w:r>
      <w:proofErr w:type="spellStart"/>
      <w:r>
        <w:t>vnd</w:t>
      </w:r>
      <w:proofErr w:type="spellEnd"/>
      <w:r>
        <w:t xml:space="preserve"> </w:t>
      </w:r>
      <w:proofErr w:type="spellStart"/>
      <w:r>
        <w:t>ir</w:t>
      </w:r>
      <w:proofErr w:type="spellEnd"/>
      <w:r>
        <w:t xml:space="preserve"> macht ein gruben der </w:t>
      </w:r>
      <w:proofErr w:type="spellStart"/>
      <w:r>
        <w:t>morder</w:t>
      </w:r>
      <w:proofErr w:type="spellEnd"/>
      <w:r>
        <w:t xml:space="preserve"> daraus. </w:t>
      </w:r>
      <w:proofErr w:type="spellStart"/>
      <w:r>
        <w:t>Betruegliche</w:t>
      </w:r>
      <w:proofErr w:type="spellEnd"/>
      <w:r>
        <w:t xml:space="preserve"> </w:t>
      </w:r>
      <w:proofErr w:type="spellStart"/>
      <w:r>
        <w:t>bilder</w:t>
      </w:r>
      <w:proofErr w:type="spellEnd"/>
      <w:r>
        <w:t xml:space="preserve"> ermorden alle </w:t>
      </w:r>
      <w:proofErr w:type="spellStart"/>
      <w:r>
        <w:t>ire</w:t>
      </w:r>
      <w:proofErr w:type="spellEnd"/>
      <w:r>
        <w:t xml:space="preserve"> </w:t>
      </w:r>
      <w:proofErr w:type="spellStart"/>
      <w:r>
        <w:t>anbeter</w:t>
      </w:r>
      <w:proofErr w:type="spellEnd"/>
      <w:r>
        <w:t xml:space="preserve"> </w:t>
      </w:r>
      <w:proofErr w:type="spellStart"/>
      <w:r>
        <w:t>vnd</w:t>
      </w:r>
      <w:proofErr w:type="spellEnd"/>
      <w:r>
        <w:t xml:space="preserve"> </w:t>
      </w:r>
      <w:proofErr w:type="spellStart"/>
      <w:r>
        <w:t>breyßer</w:t>
      </w:r>
      <w:proofErr w:type="spellEnd"/>
      <w:r>
        <w:t xml:space="preserve"> / </w:t>
      </w:r>
      <w:proofErr w:type="spellStart"/>
      <w:r>
        <w:t>alß</w:t>
      </w:r>
      <w:proofErr w:type="spellEnd"/>
      <w:r>
        <w:t xml:space="preserve"> geschrieben steht. Sie </w:t>
      </w:r>
      <w:proofErr w:type="spellStart"/>
      <w:r>
        <w:t>seind</w:t>
      </w:r>
      <w:proofErr w:type="spellEnd"/>
      <w:r>
        <w:t xml:space="preserve"> </w:t>
      </w:r>
      <w:proofErr w:type="spellStart"/>
      <w:r>
        <w:t>got</w:t>
      </w:r>
      <w:proofErr w:type="spellEnd"/>
      <w:r>
        <w:t xml:space="preserve"> </w:t>
      </w:r>
      <w:proofErr w:type="spellStart"/>
      <w:r>
        <w:t>frembd</w:t>
      </w:r>
      <w:proofErr w:type="spellEnd"/>
      <w:r>
        <w:t xml:space="preserve"> / </w:t>
      </w:r>
      <w:proofErr w:type="spellStart"/>
      <w:r>
        <w:t>vnd</w:t>
      </w:r>
      <w:proofErr w:type="spellEnd"/>
      <w:r>
        <w:t xml:space="preserve"> voller </w:t>
      </w:r>
      <w:proofErr w:type="spellStart"/>
      <w:r>
        <w:t>schand</w:t>
      </w:r>
      <w:proofErr w:type="spellEnd"/>
      <w:r>
        <w:t xml:space="preserve"> </w:t>
      </w:r>
      <w:proofErr w:type="spellStart"/>
      <w:r>
        <w:t>beschutt</w:t>
      </w:r>
      <w:proofErr w:type="spellEnd"/>
      <w:r>
        <w:t xml:space="preserve"> / </w:t>
      </w:r>
      <w:proofErr w:type="spellStart"/>
      <w:r>
        <w:t>vnd</w:t>
      </w:r>
      <w:proofErr w:type="spellEnd"/>
      <w:r>
        <w:t xml:space="preserve"> greulich geworden wie die ding / welche sie </w:t>
      </w:r>
      <w:proofErr w:type="spellStart"/>
      <w:r>
        <w:t>gelibt</w:t>
      </w:r>
      <w:proofErr w:type="spellEnd"/>
      <w:r>
        <w:t xml:space="preserve"> haben. </w:t>
      </w:r>
      <w:proofErr w:type="spellStart"/>
      <w:r>
        <w:t>Osee</w:t>
      </w:r>
      <w:proofErr w:type="spellEnd"/>
      <w:r>
        <w:t xml:space="preserve">. ix. Wir </w:t>
      </w:r>
      <w:proofErr w:type="spellStart"/>
      <w:r>
        <w:t>konden</w:t>
      </w:r>
      <w:proofErr w:type="spellEnd"/>
      <w:r>
        <w:t xml:space="preserve"> </w:t>
      </w:r>
      <w:proofErr w:type="spellStart"/>
      <w:r>
        <w:t>ye</w:t>
      </w:r>
      <w:proofErr w:type="spellEnd"/>
      <w:r>
        <w:t xml:space="preserve"> </w:t>
      </w:r>
      <w:proofErr w:type="spellStart"/>
      <w:r>
        <w:t>nit</w:t>
      </w:r>
      <w:proofErr w:type="spellEnd"/>
      <w:r>
        <w:t xml:space="preserve"> </w:t>
      </w:r>
      <w:proofErr w:type="spellStart"/>
      <w:r>
        <w:t>leucken</w:t>
      </w:r>
      <w:proofErr w:type="spellEnd"/>
      <w:r>
        <w:t xml:space="preserve"> / das wir die </w:t>
      </w:r>
      <w:proofErr w:type="spellStart"/>
      <w:r>
        <w:t>genante</w:t>
      </w:r>
      <w:proofErr w:type="spellEnd"/>
      <w:r>
        <w:t xml:space="preserve"> </w:t>
      </w:r>
      <w:proofErr w:type="spellStart"/>
      <w:r>
        <w:t>heyligen</w:t>
      </w:r>
      <w:proofErr w:type="spellEnd"/>
      <w:r>
        <w:t xml:space="preserve"> in die </w:t>
      </w:r>
      <w:proofErr w:type="spellStart"/>
      <w:r>
        <w:t>kirchen</w:t>
      </w:r>
      <w:proofErr w:type="spellEnd"/>
      <w:r>
        <w:t xml:space="preserve">. </w:t>
      </w:r>
      <w:proofErr w:type="spellStart"/>
      <w:r>
        <w:t>auß</w:t>
      </w:r>
      <w:proofErr w:type="spellEnd"/>
      <w:r>
        <w:t xml:space="preserve"> lieb / </w:t>
      </w:r>
      <w:proofErr w:type="spellStart"/>
      <w:r>
        <w:t>gestelt</w:t>
      </w:r>
      <w:proofErr w:type="spellEnd"/>
      <w:r>
        <w:t xml:space="preserve"> haben / </w:t>
      </w:r>
      <w:proofErr w:type="spellStart"/>
      <w:r>
        <w:t>hetten</w:t>
      </w:r>
      <w:proofErr w:type="spellEnd"/>
      <w:r>
        <w:t xml:space="preserve"> wir sie </w:t>
      </w:r>
      <w:proofErr w:type="spellStart"/>
      <w:r>
        <w:t>nit</w:t>
      </w:r>
      <w:proofErr w:type="spellEnd"/>
      <w:r>
        <w:t xml:space="preserve"> geliebet / </w:t>
      </w:r>
      <w:proofErr w:type="spellStart"/>
      <w:r>
        <w:t>ßo</w:t>
      </w:r>
      <w:proofErr w:type="spellEnd"/>
      <w:r>
        <w:t xml:space="preserve"> </w:t>
      </w:r>
      <w:proofErr w:type="spellStart"/>
      <w:r>
        <w:t>hetten</w:t>
      </w:r>
      <w:proofErr w:type="spellEnd"/>
      <w:r>
        <w:t xml:space="preserve"> wir sie </w:t>
      </w:r>
      <w:proofErr w:type="spellStart"/>
      <w:r>
        <w:t>nit</w:t>
      </w:r>
      <w:proofErr w:type="spellEnd"/>
      <w:r>
        <w:t xml:space="preserve"> </w:t>
      </w:r>
      <w:proofErr w:type="spellStart"/>
      <w:r>
        <w:t>dahyn</w:t>
      </w:r>
      <w:proofErr w:type="spellEnd"/>
      <w:r>
        <w:t xml:space="preserve"> gesetzt / do </w:t>
      </w:r>
      <w:proofErr w:type="spellStart"/>
      <w:r>
        <w:t>gott</w:t>
      </w:r>
      <w:proofErr w:type="spellEnd"/>
      <w:r>
        <w:t xml:space="preserve"> allein soll </w:t>
      </w:r>
      <w:proofErr w:type="spellStart"/>
      <w:r>
        <w:t>wonen</w:t>
      </w:r>
      <w:proofErr w:type="spellEnd"/>
      <w:r>
        <w:t xml:space="preserve"> </w:t>
      </w:r>
      <w:proofErr w:type="spellStart"/>
      <w:r>
        <w:t>vnd</w:t>
      </w:r>
      <w:proofErr w:type="spellEnd"/>
      <w:r>
        <w:t xml:space="preserve"> </w:t>
      </w:r>
      <w:proofErr w:type="spellStart"/>
      <w:r>
        <w:t>herßen</w:t>
      </w:r>
      <w:proofErr w:type="spellEnd"/>
      <w:r>
        <w:t xml:space="preserve">. </w:t>
      </w:r>
      <w:proofErr w:type="spellStart"/>
      <w:r>
        <w:t>Weren</w:t>
      </w:r>
      <w:proofErr w:type="spellEnd"/>
      <w:r>
        <w:t xml:space="preserve"> wir </w:t>
      </w:r>
      <w:proofErr w:type="spellStart"/>
      <w:r>
        <w:t>yhn</w:t>
      </w:r>
      <w:proofErr w:type="spellEnd"/>
      <w:r>
        <w:t xml:space="preserve"> feind gewest / wir </w:t>
      </w:r>
      <w:proofErr w:type="spellStart"/>
      <w:r>
        <w:t>hetten</w:t>
      </w:r>
      <w:proofErr w:type="spellEnd"/>
      <w:r>
        <w:t xml:space="preserve"> sie mehr geflogen </w:t>
      </w:r>
      <w:proofErr w:type="spellStart"/>
      <w:r>
        <w:t>dan</w:t>
      </w:r>
      <w:proofErr w:type="spellEnd"/>
      <w:r>
        <w:t xml:space="preserve"> </w:t>
      </w:r>
      <w:proofErr w:type="spellStart"/>
      <w:r>
        <w:t>angenummen</w:t>
      </w:r>
      <w:proofErr w:type="spellEnd"/>
      <w:r>
        <w:t xml:space="preserve">. </w:t>
      </w:r>
      <w:proofErr w:type="spellStart"/>
      <w:r>
        <w:t>Vnser</w:t>
      </w:r>
      <w:proofErr w:type="spellEnd"/>
      <w:r>
        <w:t xml:space="preserve"> </w:t>
      </w:r>
      <w:proofErr w:type="spellStart"/>
      <w:r>
        <w:t>tath</w:t>
      </w:r>
      <w:proofErr w:type="spellEnd"/>
      <w:r>
        <w:t xml:space="preserve"> </w:t>
      </w:r>
      <w:proofErr w:type="spellStart"/>
      <w:r>
        <w:t>vbertzeuget</w:t>
      </w:r>
      <w:proofErr w:type="spellEnd"/>
      <w:r>
        <w:t xml:space="preserve"> </w:t>
      </w:r>
      <w:proofErr w:type="spellStart"/>
      <w:r>
        <w:t>vns</w:t>
      </w:r>
      <w:proofErr w:type="spellEnd"/>
      <w:r>
        <w:t xml:space="preserve"> / </w:t>
      </w:r>
      <w:proofErr w:type="spellStart"/>
      <w:r>
        <w:t>dz</w:t>
      </w:r>
      <w:proofErr w:type="spellEnd"/>
      <w:r>
        <w:t xml:space="preserve"> wir </w:t>
      </w:r>
      <w:proofErr w:type="spellStart"/>
      <w:r>
        <w:t>bylder</w:t>
      </w:r>
      <w:proofErr w:type="spellEnd"/>
      <w:r>
        <w:t xml:space="preserve"> geliebt / haben wir </w:t>
      </w:r>
      <w:proofErr w:type="spellStart"/>
      <w:r>
        <w:t>nit</w:t>
      </w:r>
      <w:proofErr w:type="spellEnd"/>
      <w:r>
        <w:t xml:space="preserve"> </w:t>
      </w:r>
      <w:proofErr w:type="spellStart"/>
      <w:r>
        <w:t>yhn</w:t>
      </w:r>
      <w:proofErr w:type="spellEnd"/>
      <w:r>
        <w:t xml:space="preserve"> die </w:t>
      </w:r>
      <w:proofErr w:type="spellStart"/>
      <w:r>
        <w:t>ehere</w:t>
      </w:r>
      <w:proofErr w:type="spellEnd"/>
      <w:r>
        <w:t xml:space="preserve"> </w:t>
      </w:r>
      <w:proofErr w:type="spellStart"/>
      <w:r>
        <w:t>ertzeigt</w:t>
      </w:r>
      <w:proofErr w:type="spellEnd"/>
      <w:r>
        <w:t xml:space="preserve"> / die wir grossen </w:t>
      </w:r>
      <w:proofErr w:type="spellStart"/>
      <w:r>
        <w:t>hern</w:t>
      </w:r>
      <w:proofErr w:type="spellEnd"/>
      <w:r>
        <w:t xml:space="preserve"> </w:t>
      </w:r>
      <w:proofErr w:type="spellStart"/>
      <w:r>
        <w:t>ertzeygen</w:t>
      </w:r>
      <w:proofErr w:type="spellEnd"/>
      <w:r>
        <w:t xml:space="preserve"> </w:t>
      </w:r>
      <w:proofErr w:type="spellStart"/>
      <w:r>
        <w:t>vnd</w:t>
      </w:r>
      <w:proofErr w:type="spellEnd"/>
      <w:r>
        <w:t xml:space="preserve"> </w:t>
      </w:r>
      <w:proofErr w:type="spellStart"/>
      <w:r>
        <w:t>tzu</w:t>
      </w:r>
      <w:proofErr w:type="spellEnd"/>
      <w:r>
        <w:t xml:space="preserve"> messen? War </w:t>
      </w:r>
      <w:proofErr w:type="spellStart"/>
      <w:r>
        <w:t>umb</w:t>
      </w:r>
      <w:proofErr w:type="spellEnd"/>
      <w:r>
        <w:t xml:space="preserve"> haben wir sie mit </w:t>
      </w:r>
      <w:proofErr w:type="spellStart"/>
      <w:r>
        <w:t>Samot</w:t>
      </w:r>
      <w:proofErr w:type="spellEnd"/>
      <w:r>
        <w:t xml:space="preserve">? mit </w:t>
      </w:r>
      <w:proofErr w:type="spellStart"/>
      <w:r>
        <w:t>damast</w:t>
      </w:r>
      <w:proofErr w:type="spellEnd"/>
      <w:r>
        <w:t xml:space="preserve">? mit </w:t>
      </w:r>
      <w:proofErr w:type="spellStart"/>
      <w:r>
        <w:t>silberin</w:t>
      </w:r>
      <w:proofErr w:type="spellEnd"/>
      <w:r>
        <w:t xml:space="preserve">? mit </w:t>
      </w:r>
      <w:proofErr w:type="spellStart"/>
      <w:r>
        <w:t>guldin</w:t>
      </w:r>
      <w:proofErr w:type="spellEnd"/>
      <w:r>
        <w:t xml:space="preserve"> </w:t>
      </w:r>
      <w:proofErr w:type="spellStart"/>
      <w:r>
        <w:t>kleydern</w:t>
      </w:r>
      <w:proofErr w:type="spellEnd"/>
      <w:r>
        <w:t xml:space="preserve"> lassen malen </w:t>
      </w:r>
      <w:proofErr w:type="spellStart"/>
      <w:r>
        <w:t>vnd</w:t>
      </w:r>
      <w:proofErr w:type="spellEnd"/>
      <w:r>
        <w:t xml:space="preserve"> </w:t>
      </w:r>
      <w:proofErr w:type="spellStart"/>
      <w:r>
        <w:t>ferben</w:t>
      </w:r>
      <w:proofErr w:type="spellEnd"/>
      <w:r>
        <w:t xml:space="preserve">? </w:t>
      </w:r>
      <w:proofErr w:type="spellStart"/>
      <w:r>
        <w:t>warumb</w:t>
      </w:r>
      <w:proofErr w:type="spellEnd"/>
      <w:r>
        <w:t xml:space="preserve"> </w:t>
      </w:r>
      <w:proofErr w:type="spellStart"/>
      <w:r>
        <w:t>behencken</w:t>
      </w:r>
      <w:proofErr w:type="spellEnd"/>
      <w:r>
        <w:t xml:space="preserve"> wir sie mit </w:t>
      </w:r>
      <w:proofErr w:type="spellStart"/>
      <w:r>
        <w:t>gulden</w:t>
      </w:r>
      <w:proofErr w:type="spellEnd"/>
      <w:r>
        <w:t xml:space="preserve"> </w:t>
      </w:r>
      <w:proofErr w:type="spellStart"/>
      <w:r>
        <w:t>kronen</w:t>
      </w:r>
      <w:proofErr w:type="spellEnd"/>
      <w:r>
        <w:t xml:space="preserve">? mit edeln </w:t>
      </w:r>
      <w:proofErr w:type="spellStart"/>
      <w:r>
        <w:t>gesteynen</w:t>
      </w:r>
      <w:proofErr w:type="spellEnd"/>
      <w:r>
        <w:t xml:space="preserve">? </w:t>
      </w:r>
      <w:proofErr w:type="spellStart"/>
      <w:r>
        <w:t>vnd</w:t>
      </w:r>
      <w:proofErr w:type="spellEnd"/>
      <w:r>
        <w:t xml:space="preserve"> </w:t>
      </w:r>
      <w:proofErr w:type="spellStart"/>
      <w:r>
        <w:t>tuhn</w:t>
      </w:r>
      <w:proofErr w:type="spellEnd"/>
      <w:r>
        <w:t xml:space="preserve"> </w:t>
      </w:r>
      <w:proofErr w:type="spellStart"/>
      <w:r>
        <w:t>yhn</w:t>
      </w:r>
      <w:proofErr w:type="spellEnd"/>
      <w:r>
        <w:t xml:space="preserve"> das </w:t>
      </w:r>
      <w:proofErr w:type="spellStart"/>
      <w:r>
        <w:t>tzu</w:t>
      </w:r>
      <w:proofErr w:type="spellEnd"/>
      <w:r>
        <w:t xml:space="preserve"> ehren </w:t>
      </w:r>
      <w:proofErr w:type="spellStart"/>
      <w:r>
        <w:t>vnd</w:t>
      </w:r>
      <w:proofErr w:type="spellEnd"/>
      <w:r>
        <w:t xml:space="preserve"> lieb / das wir </w:t>
      </w:r>
      <w:proofErr w:type="spellStart"/>
      <w:r>
        <w:t>vnßern</w:t>
      </w:r>
      <w:proofErr w:type="spellEnd"/>
      <w:r>
        <w:t xml:space="preserve"> </w:t>
      </w:r>
      <w:proofErr w:type="spellStart"/>
      <w:r>
        <w:t>kindern</w:t>
      </w:r>
      <w:proofErr w:type="spellEnd"/>
      <w:r>
        <w:t xml:space="preserve"> / </w:t>
      </w:r>
      <w:proofErr w:type="spellStart"/>
      <w:r>
        <w:t>weibern</w:t>
      </w:r>
      <w:proofErr w:type="spellEnd"/>
      <w:r>
        <w:t xml:space="preserve"> / </w:t>
      </w:r>
      <w:proofErr w:type="spellStart"/>
      <w:r>
        <w:t>eltern</w:t>
      </w:r>
      <w:proofErr w:type="spellEnd"/>
      <w:r>
        <w:t xml:space="preserve"> / </w:t>
      </w:r>
      <w:proofErr w:type="spellStart"/>
      <w:r>
        <w:t>obirsten</w:t>
      </w:r>
      <w:proofErr w:type="spellEnd"/>
      <w:r>
        <w:t xml:space="preserve"> / </w:t>
      </w:r>
      <w:proofErr w:type="spellStart"/>
      <w:r>
        <w:t>fursten</w:t>
      </w:r>
      <w:proofErr w:type="spellEnd"/>
      <w:r>
        <w:t xml:space="preserve"> </w:t>
      </w:r>
      <w:proofErr w:type="spellStart"/>
      <w:r>
        <w:t>vnnd</w:t>
      </w:r>
      <w:proofErr w:type="spellEnd"/>
      <w:r>
        <w:t xml:space="preserve"> </w:t>
      </w:r>
      <w:proofErr w:type="spellStart"/>
      <w:r>
        <w:t>hern</w:t>
      </w:r>
      <w:proofErr w:type="spellEnd"/>
      <w:r>
        <w:t xml:space="preserve"> </w:t>
      </w:r>
      <w:proofErr w:type="spellStart"/>
      <w:r>
        <w:t>nit</w:t>
      </w:r>
      <w:proofErr w:type="spellEnd"/>
      <w:r>
        <w:t xml:space="preserve"> gern </w:t>
      </w:r>
      <w:proofErr w:type="spellStart"/>
      <w:r>
        <w:t>tetehn</w:t>
      </w:r>
      <w:proofErr w:type="spellEnd"/>
      <w:r>
        <w:t xml:space="preserve">? wehr </w:t>
      </w:r>
      <w:proofErr w:type="spellStart"/>
      <w:r>
        <w:t>kan</w:t>
      </w:r>
      <w:proofErr w:type="spellEnd"/>
      <w:r>
        <w:t xml:space="preserve"> </w:t>
      </w:r>
      <w:proofErr w:type="spellStart"/>
      <w:r>
        <w:t>vns</w:t>
      </w:r>
      <w:proofErr w:type="spellEnd"/>
      <w:r>
        <w:t xml:space="preserve"> nur </w:t>
      </w:r>
      <w:proofErr w:type="spellStart"/>
      <w:r>
        <w:t>glawben</w:t>
      </w:r>
      <w:proofErr w:type="spellEnd"/>
      <w:r>
        <w:t xml:space="preserve"> / </w:t>
      </w:r>
      <w:proofErr w:type="spellStart"/>
      <w:r>
        <w:t>ßo</w:t>
      </w:r>
      <w:proofErr w:type="spellEnd"/>
      <w:r>
        <w:t xml:space="preserve"> wir sagen. Wir haben die </w:t>
      </w:r>
      <w:proofErr w:type="spellStart"/>
      <w:r>
        <w:t>Olgotzen</w:t>
      </w:r>
      <w:proofErr w:type="spellEnd"/>
      <w:r>
        <w:t xml:space="preserve"> / geschnitzte </w:t>
      </w:r>
      <w:proofErr w:type="spellStart"/>
      <w:r>
        <w:t>vnd</w:t>
      </w:r>
      <w:proofErr w:type="spellEnd"/>
      <w:r>
        <w:t xml:space="preserve"> gemalte </w:t>
      </w:r>
      <w:proofErr w:type="spellStart"/>
      <w:r>
        <w:t>bilder</w:t>
      </w:r>
      <w:proofErr w:type="spellEnd"/>
      <w:r>
        <w:t xml:space="preserve"> / </w:t>
      </w:r>
      <w:proofErr w:type="spellStart"/>
      <w:r>
        <w:t>nit</w:t>
      </w:r>
      <w:proofErr w:type="spellEnd"/>
      <w:r>
        <w:t xml:space="preserve"> lieb? </w:t>
      </w:r>
      <w:proofErr w:type="spellStart"/>
      <w:r>
        <w:t>ßo</w:t>
      </w:r>
      <w:proofErr w:type="spellEnd"/>
      <w:r>
        <w:t xml:space="preserve"> </w:t>
      </w:r>
      <w:proofErr w:type="spellStart"/>
      <w:r>
        <w:t>vns</w:t>
      </w:r>
      <w:proofErr w:type="spellEnd"/>
      <w:r>
        <w:t xml:space="preserve"> </w:t>
      </w:r>
      <w:proofErr w:type="spellStart"/>
      <w:r>
        <w:t>vnßere</w:t>
      </w:r>
      <w:proofErr w:type="spellEnd"/>
      <w:r>
        <w:t xml:space="preserve"> </w:t>
      </w:r>
      <w:proofErr w:type="spellStart"/>
      <w:r>
        <w:t>geberde</w:t>
      </w:r>
      <w:proofErr w:type="spellEnd"/>
      <w:r>
        <w:t xml:space="preserve"> </w:t>
      </w:r>
      <w:proofErr w:type="spellStart"/>
      <w:r>
        <w:t>vberwyndten</w:t>
      </w:r>
      <w:proofErr w:type="spellEnd"/>
      <w:r>
        <w:t xml:space="preserve">? </w:t>
      </w:r>
      <w:proofErr w:type="spellStart"/>
      <w:r>
        <w:t>Got</w:t>
      </w:r>
      <w:proofErr w:type="spellEnd"/>
      <w:r>
        <w:t xml:space="preserve"> hasset </w:t>
      </w:r>
      <w:proofErr w:type="spellStart"/>
      <w:r>
        <w:t>vnd</w:t>
      </w:r>
      <w:proofErr w:type="spellEnd"/>
      <w:r>
        <w:t xml:space="preserve"> </w:t>
      </w:r>
      <w:proofErr w:type="spellStart"/>
      <w:r>
        <w:t>neydet</w:t>
      </w:r>
      <w:proofErr w:type="spellEnd"/>
      <w:r>
        <w:t xml:space="preserve"> </w:t>
      </w:r>
      <w:proofErr w:type="spellStart"/>
      <w:r>
        <w:t>bildnis</w:t>
      </w:r>
      <w:proofErr w:type="spellEnd"/>
      <w:r>
        <w:t xml:space="preserve"> / wie ich sagen </w:t>
      </w:r>
      <w:proofErr w:type="spellStart"/>
      <w:r>
        <w:t>werd</w:t>
      </w:r>
      <w:proofErr w:type="spellEnd"/>
      <w:r>
        <w:t xml:space="preserve"> / </w:t>
      </w:r>
      <w:proofErr w:type="spellStart"/>
      <w:r>
        <w:t>vnd</w:t>
      </w:r>
      <w:proofErr w:type="spellEnd"/>
      <w:r>
        <w:t xml:space="preserve"> achtet sie </w:t>
      </w:r>
      <w:proofErr w:type="spellStart"/>
      <w:r>
        <w:t>fur</w:t>
      </w:r>
      <w:proofErr w:type="spellEnd"/>
      <w:r>
        <w:t xml:space="preserve"> einen </w:t>
      </w:r>
      <w:proofErr w:type="spellStart"/>
      <w:r>
        <w:t>grawell</w:t>
      </w:r>
      <w:proofErr w:type="spellEnd"/>
      <w:r>
        <w:t xml:space="preserve">. </w:t>
      </w:r>
      <w:proofErr w:type="spellStart"/>
      <w:r>
        <w:t>vnd</w:t>
      </w:r>
      <w:proofErr w:type="spellEnd"/>
      <w:r>
        <w:t xml:space="preserve"> spricht / das alle </w:t>
      </w:r>
      <w:proofErr w:type="spellStart"/>
      <w:r>
        <w:t>menschen</w:t>
      </w:r>
      <w:proofErr w:type="spellEnd"/>
      <w:r>
        <w:t xml:space="preserve"> in </w:t>
      </w:r>
      <w:proofErr w:type="spellStart"/>
      <w:r>
        <w:t>seynen</w:t>
      </w:r>
      <w:proofErr w:type="spellEnd"/>
      <w:r>
        <w:t xml:space="preserve"> </w:t>
      </w:r>
      <w:proofErr w:type="spellStart"/>
      <w:r>
        <w:t>ougen</w:t>
      </w:r>
      <w:proofErr w:type="spellEnd"/>
      <w:r>
        <w:t xml:space="preserve"> sollen sein / wie die ding / welche sie lieben. </w:t>
      </w:r>
      <w:proofErr w:type="spellStart"/>
      <w:r>
        <w:t>Byldnis</w:t>
      </w:r>
      <w:proofErr w:type="spellEnd"/>
      <w:r>
        <w:t xml:space="preserve"> </w:t>
      </w:r>
      <w:proofErr w:type="spellStart"/>
      <w:r>
        <w:t>seind</w:t>
      </w:r>
      <w:proofErr w:type="spellEnd"/>
      <w:r>
        <w:t xml:space="preserve"> greulich. </w:t>
      </w:r>
      <w:proofErr w:type="spellStart"/>
      <w:r>
        <w:t>volget</w:t>
      </w:r>
      <w:proofErr w:type="spellEnd"/>
      <w:r>
        <w:t xml:space="preserve"> / das wir auch greulich werden / </w:t>
      </w:r>
      <w:proofErr w:type="spellStart"/>
      <w:r>
        <w:t>ßo</w:t>
      </w:r>
      <w:proofErr w:type="spellEnd"/>
      <w:r>
        <w:t xml:space="preserve"> wir sie lieben. </w:t>
      </w:r>
    </w:p>
    <w:p w14:paraId="239B6936" w14:textId="77777777" w:rsidR="00D56726" w:rsidRDefault="00D56726" w:rsidP="00D56726">
      <w:pPr>
        <w:pStyle w:val="StandardWeb"/>
      </w:pPr>
      <w:r>
        <w:t xml:space="preserve">Also </w:t>
      </w:r>
      <w:proofErr w:type="spellStart"/>
      <w:r>
        <w:t>wurgen</w:t>
      </w:r>
      <w:proofErr w:type="spellEnd"/>
      <w:r>
        <w:t xml:space="preserve"> sie </w:t>
      </w:r>
      <w:proofErr w:type="spellStart"/>
      <w:r>
        <w:t>yre</w:t>
      </w:r>
      <w:proofErr w:type="spellEnd"/>
      <w:r>
        <w:t xml:space="preserve"> </w:t>
      </w:r>
      <w:proofErr w:type="spellStart"/>
      <w:r>
        <w:t>anbeter</w:t>
      </w:r>
      <w:proofErr w:type="spellEnd"/>
      <w:r>
        <w:t xml:space="preserve"> oder eher </w:t>
      </w:r>
      <w:proofErr w:type="spellStart"/>
      <w:r>
        <w:t>geber</w:t>
      </w:r>
      <w:proofErr w:type="spellEnd"/>
      <w:r>
        <w:t xml:space="preserve">. </w:t>
      </w:r>
      <w:proofErr w:type="spellStart"/>
      <w:r>
        <w:t>Darumb</w:t>
      </w:r>
      <w:proofErr w:type="spellEnd"/>
      <w:r>
        <w:t xml:space="preserve"> </w:t>
      </w:r>
      <w:proofErr w:type="spellStart"/>
      <w:r>
        <w:t>mogen</w:t>
      </w:r>
      <w:proofErr w:type="spellEnd"/>
      <w:r>
        <w:t xml:space="preserve"> </w:t>
      </w:r>
      <w:proofErr w:type="spellStart"/>
      <w:r>
        <w:t>vnßere</w:t>
      </w:r>
      <w:proofErr w:type="spellEnd"/>
      <w:r>
        <w:t xml:space="preserve"> </w:t>
      </w:r>
      <w:proofErr w:type="spellStart"/>
      <w:r>
        <w:t>tempell</w:t>
      </w:r>
      <w:proofErr w:type="spellEnd"/>
      <w:r>
        <w:t xml:space="preserve"> </w:t>
      </w:r>
      <w:proofErr w:type="spellStart"/>
      <w:r>
        <w:t>billich</w:t>
      </w:r>
      <w:proofErr w:type="spellEnd"/>
      <w:r>
        <w:t xml:space="preserve"> </w:t>
      </w:r>
      <w:proofErr w:type="spellStart"/>
      <w:r>
        <w:t>morderß</w:t>
      </w:r>
      <w:proofErr w:type="spellEnd"/>
      <w:r>
        <w:t xml:space="preserve"> gruben </w:t>
      </w:r>
      <w:proofErr w:type="spellStart"/>
      <w:r>
        <w:t>genenth</w:t>
      </w:r>
      <w:proofErr w:type="spellEnd"/>
      <w:r>
        <w:t xml:space="preserve"> werden / das </w:t>
      </w:r>
      <w:proofErr w:type="spellStart"/>
      <w:r>
        <w:t>vnßer</w:t>
      </w:r>
      <w:proofErr w:type="spellEnd"/>
      <w:r>
        <w:t xml:space="preserve"> </w:t>
      </w:r>
      <w:proofErr w:type="spellStart"/>
      <w:r>
        <w:t>geyst</w:t>
      </w:r>
      <w:proofErr w:type="spellEnd"/>
      <w:r>
        <w:t xml:space="preserve"> in </w:t>
      </w:r>
      <w:proofErr w:type="spellStart"/>
      <w:r>
        <w:t>yenen</w:t>
      </w:r>
      <w:proofErr w:type="spellEnd"/>
      <w:r>
        <w:t xml:space="preserve"> </w:t>
      </w:r>
      <w:proofErr w:type="spellStart"/>
      <w:r>
        <w:t>ertodt</w:t>
      </w:r>
      <w:proofErr w:type="spellEnd"/>
      <w:r>
        <w:t xml:space="preserve"> </w:t>
      </w:r>
      <w:proofErr w:type="spellStart"/>
      <w:r>
        <w:t>vnd</w:t>
      </w:r>
      <w:proofErr w:type="spellEnd"/>
      <w:r>
        <w:t xml:space="preserve"> erschlagen </w:t>
      </w:r>
      <w:proofErr w:type="spellStart"/>
      <w:r>
        <w:t>wirt</w:t>
      </w:r>
      <w:proofErr w:type="spellEnd"/>
      <w:r>
        <w:t xml:space="preserve">. Der </w:t>
      </w:r>
      <w:proofErr w:type="spellStart"/>
      <w:r>
        <w:t>Tewffel</w:t>
      </w:r>
      <w:proofErr w:type="spellEnd"/>
      <w:r>
        <w:t xml:space="preserve"> </w:t>
      </w:r>
      <w:proofErr w:type="spellStart"/>
      <w:r>
        <w:t>lone</w:t>
      </w:r>
      <w:proofErr w:type="spellEnd"/>
      <w:r>
        <w:t xml:space="preserve"> den </w:t>
      </w:r>
      <w:proofErr w:type="spellStart"/>
      <w:r>
        <w:t>Bepsten</w:t>
      </w:r>
      <w:proofErr w:type="spellEnd"/>
      <w:r>
        <w:t xml:space="preserve"> / die </w:t>
      </w:r>
      <w:proofErr w:type="spellStart"/>
      <w:r>
        <w:t>vns</w:t>
      </w:r>
      <w:proofErr w:type="spellEnd"/>
      <w:r>
        <w:t xml:space="preserve"> </w:t>
      </w:r>
      <w:proofErr w:type="spellStart"/>
      <w:r>
        <w:t>alßo</w:t>
      </w:r>
      <w:proofErr w:type="spellEnd"/>
      <w:r>
        <w:t xml:space="preserve"> </w:t>
      </w:r>
      <w:proofErr w:type="spellStart"/>
      <w:r>
        <w:t>totten</w:t>
      </w:r>
      <w:proofErr w:type="spellEnd"/>
      <w:r>
        <w:t xml:space="preserve"> </w:t>
      </w:r>
      <w:proofErr w:type="spellStart"/>
      <w:r>
        <w:t>vnd</w:t>
      </w:r>
      <w:proofErr w:type="spellEnd"/>
      <w:r>
        <w:t xml:space="preserve"> </w:t>
      </w:r>
      <w:proofErr w:type="spellStart"/>
      <w:r>
        <w:t>wurgen</w:t>
      </w:r>
      <w:proofErr w:type="spellEnd"/>
      <w:r>
        <w:t xml:space="preserve">. </w:t>
      </w:r>
      <w:proofErr w:type="spellStart"/>
      <w:r>
        <w:t>Ehs</w:t>
      </w:r>
      <w:proofErr w:type="spellEnd"/>
      <w:r>
        <w:t xml:space="preserve"> wer </w:t>
      </w:r>
      <w:proofErr w:type="spellStart"/>
      <w:r>
        <w:t>tausent</w:t>
      </w:r>
      <w:proofErr w:type="spellEnd"/>
      <w:r>
        <w:t xml:space="preserve"> mall besser sie standen </w:t>
      </w:r>
      <w:proofErr w:type="spellStart"/>
      <w:r>
        <w:t>yn</w:t>
      </w:r>
      <w:proofErr w:type="spellEnd"/>
      <w:r>
        <w:t xml:space="preserve"> der hell / oder </w:t>
      </w:r>
      <w:proofErr w:type="spellStart"/>
      <w:r>
        <w:t>fewrichten</w:t>
      </w:r>
      <w:proofErr w:type="spellEnd"/>
      <w:r>
        <w:t xml:space="preserve"> offen / </w:t>
      </w:r>
      <w:proofErr w:type="spellStart"/>
      <w:r>
        <w:t>dan</w:t>
      </w:r>
      <w:proofErr w:type="spellEnd"/>
      <w:r>
        <w:t xml:space="preserve"> in </w:t>
      </w:r>
      <w:proofErr w:type="spellStart"/>
      <w:r>
        <w:t>gotis</w:t>
      </w:r>
      <w:proofErr w:type="spellEnd"/>
      <w:r>
        <w:t xml:space="preserve"> </w:t>
      </w:r>
      <w:proofErr w:type="spellStart"/>
      <w:r>
        <w:t>hewßern</w:t>
      </w:r>
      <w:proofErr w:type="spellEnd"/>
      <w:r>
        <w:t xml:space="preserve">. </w:t>
      </w:r>
    </w:p>
    <w:p w14:paraId="1C1FFE7B" w14:textId="77777777" w:rsidR="00D56726" w:rsidRDefault="00D56726" w:rsidP="00D56726">
      <w:pPr>
        <w:pStyle w:val="StandardWeb"/>
      </w:pPr>
      <w:proofErr w:type="spellStart"/>
      <w:r>
        <w:t>Nhu</w:t>
      </w:r>
      <w:proofErr w:type="spellEnd"/>
      <w:r>
        <w:t xml:space="preserve"> </w:t>
      </w:r>
      <w:proofErr w:type="spellStart"/>
      <w:r>
        <w:t>hore</w:t>
      </w:r>
      <w:proofErr w:type="spellEnd"/>
      <w:r>
        <w:t xml:space="preserve"> </w:t>
      </w:r>
      <w:proofErr w:type="spellStart"/>
      <w:r>
        <w:t>furth</w:t>
      </w:r>
      <w:proofErr w:type="spellEnd"/>
      <w:r>
        <w:t xml:space="preserve"> </w:t>
      </w:r>
      <w:proofErr w:type="spellStart"/>
      <w:r>
        <w:t>eygenschafft</w:t>
      </w:r>
      <w:proofErr w:type="spellEnd"/>
      <w:r>
        <w:t xml:space="preserve"> </w:t>
      </w:r>
      <w:proofErr w:type="spellStart"/>
      <w:r>
        <w:t>vnd</w:t>
      </w:r>
      <w:proofErr w:type="spellEnd"/>
      <w:r>
        <w:t xml:space="preserve"> </w:t>
      </w:r>
      <w:proofErr w:type="spellStart"/>
      <w:r>
        <w:t>vrsprungk</w:t>
      </w:r>
      <w:proofErr w:type="spellEnd"/>
      <w:r>
        <w:t xml:space="preserve"> des </w:t>
      </w:r>
      <w:proofErr w:type="spellStart"/>
      <w:r>
        <w:t>erbawten</w:t>
      </w:r>
      <w:proofErr w:type="spellEnd"/>
      <w:r>
        <w:t xml:space="preserve"> </w:t>
      </w:r>
      <w:proofErr w:type="spellStart"/>
      <w:r>
        <w:t>gottis</w:t>
      </w:r>
      <w:proofErr w:type="spellEnd"/>
      <w:r>
        <w:t xml:space="preserve"> </w:t>
      </w:r>
      <w:proofErr w:type="spellStart"/>
      <w:r>
        <w:t>hauß</w:t>
      </w:r>
      <w:proofErr w:type="spellEnd"/>
      <w:r>
        <w:t xml:space="preserve">. Salomon sagt </w:t>
      </w:r>
      <w:proofErr w:type="spellStart"/>
      <w:r>
        <w:t>alßo</w:t>
      </w:r>
      <w:proofErr w:type="spellEnd"/>
      <w:r>
        <w:t xml:space="preserve">. Dein </w:t>
      </w:r>
      <w:proofErr w:type="spellStart"/>
      <w:r>
        <w:t>hauß</w:t>
      </w:r>
      <w:proofErr w:type="spellEnd"/>
      <w:r>
        <w:t xml:space="preserve"> / o </w:t>
      </w:r>
      <w:proofErr w:type="spellStart"/>
      <w:r>
        <w:t>gott</w:t>
      </w:r>
      <w:proofErr w:type="spellEnd"/>
      <w:r>
        <w:t xml:space="preserve"> / ist allein derhalben gemacht / </w:t>
      </w:r>
      <w:proofErr w:type="spellStart"/>
      <w:r>
        <w:t>auff</w:t>
      </w:r>
      <w:proofErr w:type="spellEnd"/>
      <w:r>
        <w:t xml:space="preserve"> </w:t>
      </w:r>
      <w:proofErr w:type="spellStart"/>
      <w:r>
        <w:t>dastu</w:t>
      </w:r>
      <w:proofErr w:type="spellEnd"/>
      <w:r>
        <w:t xml:space="preserve"> ansehest das </w:t>
      </w:r>
      <w:proofErr w:type="spellStart"/>
      <w:r>
        <w:t>gebeth</w:t>
      </w:r>
      <w:proofErr w:type="spellEnd"/>
      <w:r>
        <w:t xml:space="preserve"> </w:t>
      </w:r>
      <w:proofErr w:type="spellStart"/>
      <w:r>
        <w:t>deynes</w:t>
      </w:r>
      <w:proofErr w:type="spellEnd"/>
      <w:r>
        <w:t xml:space="preserve"> </w:t>
      </w:r>
      <w:proofErr w:type="spellStart"/>
      <w:r>
        <w:t>knechts</w:t>
      </w:r>
      <w:proofErr w:type="spellEnd"/>
      <w:r>
        <w:t xml:space="preserve"> / </w:t>
      </w:r>
      <w:proofErr w:type="spellStart"/>
      <w:r>
        <w:t>vnd</w:t>
      </w:r>
      <w:proofErr w:type="spellEnd"/>
      <w:r>
        <w:t xml:space="preserve"> </w:t>
      </w:r>
      <w:proofErr w:type="spellStart"/>
      <w:r>
        <w:t>annhemst</w:t>
      </w:r>
      <w:proofErr w:type="spellEnd"/>
      <w:r>
        <w:t xml:space="preserve"> die </w:t>
      </w:r>
      <w:proofErr w:type="spellStart"/>
      <w:r>
        <w:t>bitth</w:t>
      </w:r>
      <w:proofErr w:type="spellEnd"/>
      <w:r>
        <w:t xml:space="preserve"> / </w:t>
      </w:r>
      <w:proofErr w:type="spellStart"/>
      <w:r>
        <w:t>ßo</w:t>
      </w:r>
      <w:proofErr w:type="spellEnd"/>
      <w:r>
        <w:t xml:space="preserve"> ehr vor dir </w:t>
      </w:r>
      <w:proofErr w:type="spellStart"/>
      <w:r>
        <w:t>außschutt</w:t>
      </w:r>
      <w:proofErr w:type="spellEnd"/>
      <w:r>
        <w:t xml:space="preserve"> / </w:t>
      </w:r>
      <w:proofErr w:type="spellStart"/>
      <w:r>
        <w:t>vnd</w:t>
      </w:r>
      <w:proofErr w:type="spellEnd"/>
      <w:r>
        <w:t xml:space="preserve"> thuest </w:t>
      </w:r>
      <w:proofErr w:type="spellStart"/>
      <w:r>
        <w:t>deyne</w:t>
      </w:r>
      <w:proofErr w:type="spellEnd"/>
      <w:r>
        <w:t xml:space="preserve"> </w:t>
      </w:r>
      <w:proofErr w:type="spellStart"/>
      <w:r>
        <w:t>ougen</w:t>
      </w:r>
      <w:proofErr w:type="spellEnd"/>
      <w:r>
        <w:t xml:space="preserve"> tag </w:t>
      </w:r>
      <w:proofErr w:type="spellStart"/>
      <w:r>
        <w:t>vnnd</w:t>
      </w:r>
      <w:proofErr w:type="spellEnd"/>
      <w:r>
        <w:t xml:space="preserve"> nach </w:t>
      </w:r>
      <w:proofErr w:type="spellStart"/>
      <w:r>
        <w:t>auff</w:t>
      </w:r>
      <w:proofErr w:type="spellEnd"/>
      <w:r>
        <w:t xml:space="preserve"> </w:t>
      </w:r>
      <w:proofErr w:type="spellStart"/>
      <w:r>
        <w:t>vber</w:t>
      </w:r>
      <w:proofErr w:type="spellEnd"/>
      <w:r>
        <w:t xml:space="preserve"> das </w:t>
      </w:r>
      <w:proofErr w:type="spellStart"/>
      <w:r>
        <w:t>hauß</w:t>
      </w:r>
      <w:proofErr w:type="spellEnd"/>
      <w:r>
        <w:t xml:space="preserve"> / darin </w:t>
      </w:r>
      <w:proofErr w:type="spellStart"/>
      <w:r>
        <w:t>deyn</w:t>
      </w:r>
      <w:proofErr w:type="spellEnd"/>
      <w:r>
        <w:t xml:space="preserve"> </w:t>
      </w:r>
      <w:proofErr w:type="spellStart"/>
      <w:r>
        <w:t>nham</w:t>
      </w:r>
      <w:proofErr w:type="spellEnd"/>
      <w:r>
        <w:t xml:space="preserve"> soll </w:t>
      </w:r>
      <w:proofErr w:type="spellStart"/>
      <w:r>
        <w:t>angerufft</w:t>
      </w:r>
      <w:proofErr w:type="spellEnd"/>
      <w:r>
        <w:t xml:space="preserve"> werden. ii. </w:t>
      </w:r>
      <w:proofErr w:type="spellStart"/>
      <w:r>
        <w:t>Parali</w:t>
      </w:r>
      <w:proofErr w:type="spellEnd"/>
      <w:r>
        <w:t xml:space="preserve">. vi. 3. Regum viii. der </w:t>
      </w:r>
      <w:proofErr w:type="spellStart"/>
      <w:r>
        <w:t>gleychen</w:t>
      </w:r>
      <w:proofErr w:type="spellEnd"/>
      <w:r>
        <w:t xml:space="preserve"> stuck </w:t>
      </w:r>
      <w:proofErr w:type="spellStart"/>
      <w:r>
        <w:t>ertzelt</w:t>
      </w:r>
      <w:proofErr w:type="spellEnd"/>
      <w:r>
        <w:t xml:space="preserve"> Salomon </w:t>
      </w:r>
      <w:proofErr w:type="spellStart"/>
      <w:r>
        <w:t>vil</w:t>
      </w:r>
      <w:proofErr w:type="spellEnd"/>
      <w:r>
        <w:t xml:space="preserve"> / die </w:t>
      </w:r>
      <w:proofErr w:type="spellStart"/>
      <w:r>
        <w:t>gott</w:t>
      </w:r>
      <w:proofErr w:type="spellEnd"/>
      <w:r>
        <w:t xml:space="preserve"> </w:t>
      </w:r>
      <w:proofErr w:type="spellStart"/>
      <w:r>
        <w:t>eyniglich</w:t>
      </w:r>
      <w:proofErr w:type="spellEnd"/>
      <w:r>
        <w:t xml:space="preserve"> sollen </w:t>
      </w:r>
      <w:proofErr w:type="spellStart"/>
      <w:r>
        <w:t>tzugeaygt</w:t>
      </w:r>
      <w:proofErr w:type="spellEnd"/>
      <w:r>
        <w:t xml:space="preserve"> werden. Das ich mich in </w:t>
      </w:r>
      <w:proofErr w:type="spellStart"/>
      <w:r>
        <w:t>sonderheit</w:t>
      </w:r>
      <w:proofErr w:type="spellEnd"/>
      <w:r>
        <w:t xml:space="preserve"> </w:t>
      </w:r>
      <w:proofErr w:type="spellStart"/>
      <w:r>
        <w:t>vast</w:t>
      </w:r>
      <w:proofErr w:type="spellEnd"/>
      <w:r>
        <w:t xml:space="preserve"> </w:t>
      </w:r>
      <w:proofErr w:type="spellStart"/>
      <w:r>
        <w:t>verwunder</w:t>
      </w:r>
      <w:proofErr w:type="spellEnd"/>
      <w:r>
        <w:t xml:space="preserve">. Wie </w:t>
      </w:r>
      <w:proofErr w:type="spellStart"/>
      <w:r>
        <w:t>got</w:t>
      </w:r>
      <w:proofErr w:type="spellEnd"/>
      <w:r>
        <w:t xml:space="preserve"> </w:t>
      </w:r>
      <w:proofErr w:type="spellStart"/>
      <w:r>
        <w:t>vnser</w:t>
      </w:r>
      <w:proofErr w:type="spellEnd"/>
      <w:r>
        <w:t xml:space="preserve"> grosse </w:t>
      </w:r>
      <w:proofErr w:type="spellStart"/>
      <w:r>
        <w:t>boßheit</w:t>
      </w:r>
      <w:proofErr w:type="spellEnd"/>
      <w:r>
        <w:t xml:space="preserve"> hat </w:t>
      </w:r>
      <w:proofErr w:type="spellStart"/>
      <w:r>
        <w:t>gedult</w:t>
      </w:r>
      <w:proofErr w:type="spellEnd"/>
      <w:r>
        <w:t xml:space="preserve"> </w:t>
      </w:r>
      <w:proofErr w:type="spellStart"/>
      <w:r>
        <w:t>vnd</w:t>
      </w:r>
      <w:proofErr w:type="spellEnd"/>
      <w:r>
        <w:t xml:space="preserve"> </w:t>
      </w:r>
      <w:proofErr w:type="spellStart"/>
      <w:r>
        <w:t>erliden</w:t>
      </w:r>
      <w:proofErr w:type="spellEnd"/>
      <w:r>
        <w:t xml:space="preserve"> </w:t>
      </w:r>
      <w:proofErr w:type="spellStart"/>
      <w:r>
        <w:t>bißher</w:t>
      </w:r>
      <w:proofErr w:type="spellEnd"/>
      <w:r>
        <w:t xml:space="preserve">. </w:t>
      </w:r>
    </w:p>
    <w:p w14:paraId="12728190" w14:textId="77777777" w:rsidR="00D56726" w:rsidRDefault="00D56726" w:rsidP="00D56726">
      <w:pPr>
        <w:pStyle w:val="StandardWeb"/>
      </w:pPr>
      <w:proofErr w:type="spellStart"/>
      <w:r>
        <w:t>Sih</w:t>
      </w:r>
      <w:proofErr w:type="spellEnd"/>
      <w:r>
        <w:t xml:space="preserve"> </w:t>
      </w:r>
      <w:proofErr w:type="spellStart"/>
      <w:r>
        <w:t>gottis</w:t>
      </w:r>
      <w:proofErr w:type="spellEnd"/>
      <w:r>
        <w:t xml:space="preserve"> </w:t>
      </w:r>
      <w:proofErr w:type="spellStart"/>
      <w:r>
        <w:t>hauß</w:t>
      </w:r>
      <w:proofErr w:type="spellEnd"/>
      <w:r>
        <w:t xml:space="preserve"> ist derwegen gemacht / das </w:t>
      </w:r>
      <w:proofErr w:type="spellStart"/>
      <w:r>
        <w:t>got</w:t>
      </w:r>
      <w:proofErr w:type="spellEnd"/>
      <w:r>
        <w:t xml:space="preserve"> allein / in dem selben soll </w:t>
      </w:r>
      <w:proofErr w:type="spellStart"/>
      <w:r>
        <w:t>herschen</w:t>
      </w:r>
      <w:proofErr w:type="spellEnd"/>
      <w:r>
        <w:t xml:space="preserve"> / </w:t>
      </w:r>
      <w:proofErr w:type="spellStart"/>
      <w:r>
        <w:t>vnd</w:t>
      </w:r>
      <w:proofErr w:type="spellEnd"/>
      <w:r>
        <w:t xml:space="preserve"> </w:t>
      </w:r>
      <w:proofErr w:type="spellStart"/>
      <w:r>
        <w:t>seyne</w:t>
      </w:r>
      <w:proofErr w:type="spellEnd"/>
      <w:r>
        <w:t xml:space="preserve"> </w:t>
      </w:r>
      <w:proofErr w:type="spellStart"/>
      <w:r>
        <w:t>ougen</w:t>
      </w:r>
      <w:proofErr w:type="spellEnd"/>
      <w:r>
        <w:t xml:space="preserve"> </w:t>
      </w:r>
      <w:proofErr w:type="spellStart"/>
      <w:r>
        <w:t>alß</w:t>
      </w:r>
      <w:proofErr w:type="spellEnd"/>
      <w:r>
        <w:t xml:space="preserve"> ein </w:t>
      </w:r>
      <w:proofErr w:type="spellStart"/>
      <w:r>
        <w:t>helffer</w:t>
      </w:r>
      <w:proofErr w:type="spellEnd"/>
      <w:r>
        <w:t xml:space="preserve"> / </w:t>
      </w:r>
      <w:proofErr w:type="spellStart"/>
      <w:r>
        <w:t>vff</w:t>
      </w:r>
      <w:proofErr w:type="spellEnd"/>
      <w:r>
        <w:t xml:space="preserve"> </w:t>
      </w:r>
      <w:proofErr w:type="spellStart"/>
      <w:r>
        <w:t>vnß</w:t>
      </w:r>
      <w:proofErr w:type="spellEnd"/>
      <w:r>
        <w:t xml:space="preserve"> </w:t>
      </w:r>
      <w:proofErr w:type="spellStart"/>
      <w:r>
        <w:t>notdurfftige</w:t>
      </w:r>
      <w:proofErr w:type="spellEnd"/>
      <w:r>
        <w:t xml:space="preserve"> </w:t>
      </w:r>
      <w:proofErr w:type="spellStart"/>
      <w:r>
        <w:t>auffthun</w:t>
      </w:r>
      <w:proofErr w:type="spellEnd"/>
      <w:r>
        <w:t xml:space="preserve"> </w:t>
      </w:r>
      <w:proofErr w:type="spellStart"/>
      <w:r>
        <w:t>sall</w:t>
      </w:r>
      <w:proofErr w:type="spellEnd"/>
      <w:r>
        <w:t xml:space="preserve">. Item das </w:t>
      </w:r>
      <w:proofErr w:type="spellStart"/>
      <w:r>
        <w:t>got</w:t>
      </w:r>
      <w:proofErr w:type="spellEnd"/>
      <w:r>
        <w:t xml:space="preserve"> allein </w:t>
      </w:r>
      <w:proofErr w:type="spellStart"/>
      <w:r>
        <w:t>angebett</w:t>
      </w:r>
      <w:proofErr w:type="spellEnd"/>
      <w:r>
        <w:t xml:space="preserve"> soll werden. Item das </w:t>
      </w:r>
      <w:proofErr w:type="spellStart"/>
      <w:r>
        <w:t>gottis</w:t>
      </w:r>
      <w:proofErr w:type="spellEnd"/>
      <w:r>
        <w:t xml:space="preserve"> </w:t>
      </w:r>
      <w:proofErr w:type="spellStart"/>
      <w:r>
        <w:t>nham</w:t>
      </w:r>
      <w:proofErr w:type="spellEnd"/>
      <w:r>
        <w:t xml:space="preserve"> allein soll </w:t>
      </w:r>
      <w:proofErr w:type="spellStart"/>
      <w:r>
        <w:t>angerufftt</w:t>
      </w:r>
      <w:proofErr w:type="spellEnd"/>
      <w:r>
        <w:t xml:space="preserve"> werden. Ich </w:t>
      </w:r>
      <w:proofErr w:type="spellStart"/>
      <w:r>
        <w:t>wolt</w:t>
      </w:r>
      <w:proofErr w:type="spellEnd"/>
      <w:r>
        <w:t xml:space="preserve"> gern sehen was wir den </w:t>
      </w:r>
      <w:proofErr w:type="spellStart"/>
      <w:r>
        <w:t>warhafftigen</w:t>
      </w:r>
      <w:proofErr w:type="spellEnd"/>
      <w:r>
        <w:t xml:space="preserve"> Christen </w:t>
      </w:r>
      <w:proofErr w:type="spellStart"/>
      <w:r>
        <w:t>konten</w:t>
      </w:r>
      <w:proofErr w:type="spellEnd"/>
      <w:r>
        <w:t xml:space="preserve"> </w:t>
      </w:r>
      <w:proofErr w:type="spellStart"/>
      <w:r>
        <w:t>antwurten</w:t>
      </w:r>
      <w:proofErr w:type="spellEnd"/>
      <w:r>
        <w:t xml:space="preserve"> / oder den </w:t>
      </w:r>
      <w:proofErr w:type="spellStart"/>
      <w:r>
        <w:t>Jüden</w:t>
      </w:r>
      <w:proofErr w:type="spellEnd"/>
      <w:r>
        <w:t xml:space="preserve"> / die verstand der </w:t>
      </w:r>
      <w:proofErr w:type="spellStart"/>
      <w:r>
        <w:t>Biblienn</w:t>
      </w:r>
      <w:proofErr w:type="spellEnd"/>
      <w:r>
        <w:t xml:space="preserve"> haben / aber </w:t>
      </w:r>
      <w:proofErr w:type="spellStart"/>
      <w:r>
        <w:t>gott</w:t>
      </w:r>
      <w:proofErr w:type="spellEnd"/>
      <w:r>
        <w:t xml:space="preserve"> / </w:t>
      </w:r>
      <w:proofErr w:type="spellStart"/>
      <w:r>
        <w:t>dero</w:t>
      </w:r>
      <w:proofErr w:type="spellEnd"/>
      <w:r>
        <w:t xml:space="preserve"> </w:t>
      </w:r>
      <w:proofErr w:type="spellStart"/>
      <w:r>
        <w:t>vns</w:t>
      </w:r>
      <w:proofErr w:type="spellEnd"/>
      <w:r>
        <w:t xml:space="preserve"> </w:t>
      </w:r>
      <w:proofErr w:type="spellStart"/>
      <w:r>
        <w:t>seyne</w:t>
      </w:r>
      <w:proofErr w:type="spellEnd"/>
      <w:r>
        <w:t xml:space="preserve"> </w:t>
      </w:r>
      <w:proofErr w:type="spellStart"/>
      <w:r>
        <w:t>laher</w:t>
      </w:r>
      <w:proofErr w:type="spellEnd"/>
      <w:r>
        <w:t xml:space="preserve"> durch den heiligen </w:t>
      </w:r>
      <w:proofErr w:type="spellStart"/>
      <w:r>
        <w:t>geyst</w:t>
      </w:r>
      <w:proofErr w:type="spellEnd"/>
      <w:r>
        <w:t xml:space="preserve"> geben hat / </w:t>
      </w:r>
      <w:proofErr w:type="spellStart"/>
      <w:r>
        <w:t>wan</w:t>
      </w:r>
      <w:proofErr w:type="spellEnd"/>
      <w:r>
        <w:t xml:space="preserve"> sie oder ehr fragten. Wie </w:t>
      </w:r>
      <w:proofErr w:type="spellStart"/>
      <w:r>
        <w:t>bistu</w:t>
      </w:r>
      <w:proofErr w:type="spellEnd"/>
      <w:r>
        <w:t xml:space="preserve"> </w:t>
      </w:r>
      <w:proofErr w:type="spellStart"/>
      <w:r>
        <w:t>ßo</w:t>
      </w:r>
      <w:proofErr w:type="spellEnd"/>
      <w:r>
        <w:t xml:space="preserve"> </w:t>
      </w:r>
      <w:proofErr w:type="spellStart"/>
      <w:r>
        <w:t>durstigk</w:t>
      </w:r>
      <w:proofErr w:type="spellEnd"/>
      <w:r>
        <w:t xml:space="preserve"> / </w:t>
      </w:r>
      <w:proofErr w:type="spellStart"/>
      <w:r>
        <w:t>dastu</w:t>
      </w:r>
      <w:proofErr w:type="spellEnd"/>
      <w:r>
        <w:t xml:space="preserve"> </w:t>
      </w:r>
      <w:proofErr w:type="spellStart"/>
      <w:r>
        <w:t>bilder</w:t>
      </w:r>
      <w:proofErr w:type="spellEnd"/>
      <w:r>
        <w:t xml:space="preserve"> </w:t>
      </w:r>
      <w:proofErr w:type="spellStart"/>
      <w:r>
        <w:t>vnd</w:t>
      </w:r>
      <w:proofErr w:type="spellEnd"/>
      <w:r>
        <w:t xml:space="preserve"> </w:t>
      </w:r>
      <w:proofErr w:type="spellStart"/>
      <w:r>
        <w:t>Olgotzen</w:t>
      </w:r>
      <w:proofErr w:type="spellEnd"/>
      <w:r>
        <w:t xml:space="preserve"> in mein </w:t>
      </w:r>
      <w:proofErr w:type="spellStart"/>
      <w:r>
        <w:t>hauß</w:t>
      </w:r>
      <w:proofErr w:type="spellEnd"/>
      <w:r>
        <w:t xml:space="preserve"> lassest stehn? Wie </w:t>
      </w:r>
      <w:proofErr w:type="spellStart"/>
      <w:r>
        <w:t>darffestu</w:t>
      </w:r>
      <w:proofErr w:type="spellEnd"/>
      <w:r>
        <w:t xml:space="preserve"> </w:t>
      </w:r>
      <w:proofErr w:type="spellStart"/>
      <w:r>
        <w:t>ßo</w:t>
      </w:r>
      <w:proofErr w:type="spellEnd"/>
      <w:r>
        <w:t xml:space="preserve"> </w:t>
      </w:r>
      <w:proofErr w:type="spellStart"/>
      <w:r>
        <w:t>kun</w:t>
      </w:r>
      <w:proofErr w:type="spellEnd"/>
      <w:r>
        <w:t xml:space="preserve"> </w:t>
      </w:r>
      <w:proofErr w:type="spellStart"/>
      <w:r>
        <w:t>vnd</w:t>
      </w:r>
      <w:proofErr w:type="spellEnd"/>
      <w:r>
        <w:t xml:space="preserve"> keck </w:t>
      </w:r>
      <w:proofErr w:type="spellStart"/>
      <w:r>
        <w:t>gesein</w:t>
      </w:r>
      <w:proofErr w:type="spellEnd"/>
      <w:r>
        <w:t xml:space="preserve"> / </w:t>
      </w:r>
      <w:proofErr w:type="spellStart"/>
      <w:r>
        <w:t>dastu</w:t>
      </w:r>
      <w:proofErr w:type="spellEnd"/>
      <w:r>
        <w:t xml:space="preserve"> dich in </w:t>
      </w:r>
      <w:proofErr w:type="spellStart"/>
      <w:r>
        <w:t>meynem</w:t>
      </w:r>
      <w:proofErr w:type="spellEnd"/>
      <w:r>
        <w:t xml:space="preserve"> </w:t>
      </w:r>
      <w:proofErr w:type="spellStart"/>
      <w:r>
        <w:t>hauß</w:t>
      </w:r>
      <w:proofErr w:type="spellEnd"/>
      <w:r>
        <w:t xml:space="preserve"> </w:t>
      </w:r>
      <w:proofErr w:type="spellStart"/>
      <w:r>
        <w:t>kegen</w:t>
      </w:r>
      <w:proofErr w:type="spellEnd"/>
      <w:r>
        <w:t xml:space="preserve"> </w:t>
      </w:r>
      <w:proofErr w:type="spellStart"/>
      <w:r>
        <w:t>bildnis</w:t>
      </w:r>
      <w:proofErr w:type="spellEnd"/>
      <w:r>
        <w:t xml:space="preserve"> </w:t>
      </w:r>
      <w:proofErr w:type="spellStart"/>
      <w:r>
        <w:t>neygest</w:t>
      </w:r>
      <w:proofErr w:type="spellEnd"/>
      <w:r>
        <w:t xml:space="preserve"> </w:t>
      </w:r>
      <w:proofErr w:type="spellStart"/>
      <w:r>
        <w:t>vnd</w:t>
      </w:r>
      <w:proofErr w:type="spellEnd"/>
      <w:r>
        <w:t xml:space="preserve"> </w:t>
      </w:r>
      <w:proofErr w:type="spellStart"/>
      <w:r>
        <w:t>buckest</w:t>
      </w:r>
      <w:proofErr w:type="spellEnd"/>
      <w:r>
        <w:t xml:space="preserve">? welche </w:t>
      </w:r>
      <w:proofErr w:type="spellStart"/>
      <w:r>
        <w:t>mensche</w:t>
      </w:r>
      <w:proofErr w:type="spellEnd"/>
      <w:r>
        <w:t xml:space="preserve"> </w:t>
      </w:r>
      <w:proofErr w:type="spellStart"/>
      <w:r>
        <w:t>hende</w:t>
      </w:r>
      <w:proofErr w:type="spellEnd"/>
      <w:r>
        <w:t xml:space="preserve"> geschaffen haben? </w:t>
      </w:r>
      <w:proofErr w:type="spellStart"/>
      <w:r>
        <w:t>Dieße</w:t>
      </w:r>
      <w:proofErr w:type="spellEnd"/>
      <w:r>
        <w:t xml:space="preserve"> </w:t>
      </w:r>
      <w:proofErr w:type="spellStart"/>
      <w:r>
        <w:t>ehere</w:t>
      </w:r>
      <w:proofErr w:type="spellEnd"/>
      <w:r>
        <w:t xml:space="preserve"> steht mir </w:t>
      </w:r>
      <w:proofErr w:type="spellStart"/>
      <w:r>
        <w:t>tzu</w:t>
      </w:r>
      <w:proofErr w:type="spellEnd"/>
      <w:r>
        <w:t xml:space="preserve">. Du </w:t>
      </w:r>
      <w:proofErr w:type="spellStart"/>
      <w:r>
        <w:t>tzundest</w:t>
      </w:r>
      <w:proofErr w:type="spellEnd"/>
      <w:r>
        <w:t xml:space="preserve"> </w:t>
      </w:r>
      <w:proofErr w:type="spellStart"/>
      <w:r>
        <w:t>yhn</w:t>
      </w:r>
      <w:proofErr w:type="spellEnd"/>
      <w:r>
        <w:t xml:space="preserve"> </w:t>
      </w:r>
      <w:proofErr w:type="spellStart"/>
      <w:r>
        <w:t>lichtlin</w:t>
      </w:r>
      <w:proofErr w:type="spellEnd"/>
      <w:r>
        <w:t xml:space="preserve"> an. </w:t>
      </w:r>
      <w:proofErr w:type="spellStart"/>
      <w:r>
        <w:t>Vnd</w:t>
      </w:r>
      <w:proofErr w:type="spellEnd"/>
      <w:r>
        <w:t xml:space="preserve"> du </w:t>
      </w:r>
      <w:proofErr w:type="spellStart"/>
      <w:r>
        <w:t>soldest</w:t>
      </w:r>
      <w:proofErr w:type="spellEnd"/>
      <w:r>
        <w:t xml:space="preserve"> mir das thun. So du </w:t>
      </w:r>
      <w:proofErr w:type="spellStart"/>
      <w:r>
        <w:t>ye</w:t>
      </w:r>
      <w:proofErr w:type="spellEnd"/>
      <w:r>
        <w:t xml:space="preserve"> licht </w:t>
      </w:r>
      <w:proofErr w:type="spellStart"/>
      <w:r>
        <w:t>wilt</w:t>
      </w:r>
      <w:proofErr w:type="spellEnd"/>
      <w:r>
        <w:t xml:space="preserve"> brennen oder </w:t>
      </w:r>
      <w:proofErr w:type="spellStart"/>
      <w:r>
        <w:t>bornen</w:t>
      </w:r>
      <w:proofErr w:type="spellEnd"/>
      <w:r>
        <w:t xml:space="preserve">. Du </w:t>
      </w:r>
      <w:proofErr w:type="spellStart"/>
      <w:r>
        <w:t>brengest</w:t>
      </w:r>
      <w:proofErr w:type="spellEnd"/>
      <w:r>
        <w:t xml:space="preserve"> </w:t>
      </w:r>
      <w:proofErr w:type="spellStart"/>
      <w:r>
        <w:t>yhn</w:t>
      </w:r>
      <w:proofErr w:type="spellEnd"/>
      <w:r>
        <w:t xml:space="preserve"> </w:t>
      </w:r>
      <w:proofErr w:type="spellStart"/>
      <w:r>
        <w:t>wichßen</w:t>
      </w:r>
      <w:proofErr w:type="spellEnd"/>
      <w:r>
        <w:t xml:space="preserve"> </w:t>
      </w:r>
      <w:proofErr w:type="spellStart"/>
      <w:r>
        <w:t>opffer</w:t>
      </w:r>
      <w:proofErr w:type="spellEnd"/>
      <w:r>
        <w:t xml:space="preserve"> / in </w:t>
      </w:r>
      <w:proofErr w:type="spellStart"/>
      <w:r>
        <w:t>gestalt</w:t>
      </w:r>
      <w:proofErr w:type="spellEnd"/>
      <w:r>
        <w:t xml:space="preserve"> / deiner </w:t>
      </w:r>
      <w:proofErr w:type="spellStart"/>
      <w:r>
        <w:t>krancken</w:t>
      </w:r>
      <w:proofErr w:type="spellEnd"/>
      <w:r>
        <w:t xml:space="preserve"> </w:t>
      </w:r>
      <w:proofErr w:type="spellStart"/>
      <w:r>
        <w:t>bein</w:t>
      </w:r>
      <w:proofErr w:type="spellEnd"/>
      <w:r>
        <w:t xml:space="preserve"> / arm / </w:t>
      </w:r>
      <w:proofErr w:type="spellStart"/>
      <w:r>
        <w:t>ougen</w:t>
      </w:r>
      <w:proofErr w:type="spellEnd"/>
      <w:r>
        <w:t xml:space="preserve"> / </w:t>
      </w:r>
      <w:proofErr w:type="spellStart"/>
      <w:r>
        <w:t>kopff</w:t>
      </w:r>
      <w:proofErr w:type="spellEnd"/>
      <w:r>
        <w:t xml:space="preserve"> / </w:t>
      </w:r>
      <w:proofErr w:type="spellStart"/>
      <w:r>
        <w:t>fueß</w:t>
      </w:r>
      <w:proofErr w:type="spellEnd"/>
      <w:r>
        <w:t xml:space="preserve"> / </w:t>
      </w:r>
      <w:proofErr w:type="spellStart"/>
      <w:r>
        <w:t>hend</w:t>
      </w:r>
      <w:proofErr w:type="spellEnd"/>
      <w:r>
        <w:t xml:space="preserve"> / </w:t>
      </w:r>
      <w:proofErr w:type="spellStart"/>
      <w:r>
        <w:t>küh</w:t>
      </w:r>
      <w:proofErr w:type="spellEnd"/>
      <w:r>
        <w:t xml:space="preserve"> / </w:t>
      </w:r>
      <w:proofErr w:type="spellStart"/>
      <w:r>
        <w:t>kelber</w:t>
      </w:r>
      <w:proofErr w:type="spellEnd"/>
      <w:r>
        <w:t xml:space="preserve"> / </w:t>
      </w:r>
      <w:proofErr w:type="spellStart"/>
      <w:r>
        <w:t>ochßen</w:t>
      </w:r>
      <w:proofErr w:type="spellEnd"/>
      <w:r>
        <w:t xml:space="preserve"> / </w:t>
      </w:r>
      <w:proofErr w:type="spellStart"/>
      <w:r>
        <w:t>schyff</w:t>
      </w:r>
      <w:proofErr w:type="spellEnd"/>
      <w:r>
        <w:t xml:space="preserve"> / </w:t>
      </w:r>
      <w:proofErr w:type="spellStart"/>
      <w:r>
        <w:t>hauß</w:t>
      </w:r>
      <w:proofErr w:type="spellEnd"/>
      <w:r>
        <w:t xml:space="preserve"> / hoff / </w:t>
      </w:r>
      <w:proofErr w:type="spellStart"/>
      <w:r>
        <w:t>ecker</w:t>
      </w:r>
      <w:proofErr w:type="spellEnd"/>
      <w:r>
        <w:t xml:space="preserve"> / </w:t>
      </w:r>
      <w:proofErr w:type="spellStart"/>
      <w:r>
        <w:t>wißen</w:t>
      </w:r>
      <w:proofErr w:type="spellEnd"/>
      <w:r>
        <w:t xml:space="preserve"> / </w:t>
      </w:r>
      <w:proofErr w:type="spellStart"/>
      <w:r>
        <w:t>vnd</w:t>
      </w:r>
      <w:proofErr w:type="spellEnd"/>
      <w:r>
        <w:t xml:space="preserve"> der gleichen / gleich </w:t>
      </w:r>
      <w:proofErr w:type="spellStart"/>
      <w:r>
        <w:t>alß</w:t>
      </w:r>
      <w:proofErr w:type="spellEnd"/>
      <w:r>
        <w:t xml:space="preserve"> </w:t>
      </w:r>
      <w:proofErr w:type="spellStart"/>
      <w:r>
        <w:t>hetten</w:t>
      </w:r>
      <w:proofErr w:type="spellEnd"/>
      <w:r>
        <w:t xml:space="preserve"> dir solche </w:t>
      </w:r>
      <w:proofErr w:type="spellStart"/>
      <w:r>
        <w:t>bildnis</w:t>
      </w:r>
      <w:proofErr w:type="spellEnd"/>
      <w:r>
        <w:t xml:space="preserve"> gesunde </w:t>
      </w:r>
      <w:proofErr w:type="spellStart"/>
      <w:r>
        <w:t>bein</w:t>
      </w:r>
      <w:proofErr w:type="spellEnd"/>
      <w:r>
        <w:t xml:space="preserve"> / arm / </w:t>
      </w:r>
      <w:proofErr w:type="spellStart"/>
      <w:r>
        <w:t>ougen</w:t>
      </w:r>
      <w:proofErr w:type="spellEnd"/>
      <w:r>
        <w:t xml:space="preserve"> / </w:t>
      </w:r>
      <w:proofErr w:type="spellStart"/>
      <w:r>
        <w:t>kopff</w:t>
      </w:r>
      <w:proofErr w:type="spellEnd"/>
      <w:r>
        <w:t xml:space="preserve"> etc. gemacht / oder </w:t>
      </w:r>
      <w:proofErr w:type="spellStart"/>
      <w:r>
        <w:t>hetten</w:t>
      </w:r>
      <w:proofErr w:type="spellEnd"/>
      <w:r>
        <w:t xml:space="preserve"> dir </w:t>
      </w:r>
      <w:proofErr w:type="spellStart"/>
      <w:r>
        <w:t>ecker</w:t>
      </w:r>
      <w:proofErr w:type="spellEnd"/>
      <w:r>
        <w:t xml:space="preserve"> / </w:t>
      </w:r>
      <w:proofErr w:type="spellStart"/>
      <w:r>
        <w:t>wißen</w:t>
      </w:r>
      <w:proofErr w:type="spellEnd"/>
      <w:r>
        <w:t xml:space="preserve"> / </w:t>
      </w:r>
      <w:proofErr w:type="spellStart"/>
      <w:r>
        <w:t>heußer</w:t>
      </w:r>
      <w:proofErr w:type="spellEnd"/>
      <w:r>
        <w:t xml:space="preserve"> / </w:t>
      </w:r>
      <w:proofErr w:type="spellStart"/>
      <w:r>
        <w:t>ehere</w:t>
      </w:r>
      <w:proofErr w:type="spellEnd"/>
      <w:r>
        <w:t xml:space="preserve"> / gut / </w:t>
      </w:r>
      <w:proofErr w:type="spellStart"/>
      <w:r>
        <w:t>vnd</w:t>
      </w:r>
      <w:proofErr w:type="spellEnd"/>
      <w:r>
        <w:t xml:space="preserve"> hab beschert. </w:t>
      </w:r>
    </w:p>
    <w:p w14:paraId="4DE132B9" w14:textId="77777777" w:rsidR="00D56726" w:rsidRDefault="00D56726" w:rsidP="00D56726">
      <w:pPr>
        <w:pStyle w:val="StandardWeb"/>
      </w:pPr>
      <w:proofErr w:type="spellStart"/>
      <w:r>
        <w:t>Alßo</w:t>
      </w:r>
      <w:proofErr w:type="spellEnd"/>
      <w:r>
        <w:t xml:space="preserve"> </w:t>
      </w:r>
      <w:proofErr w:type="spellStart"/>
      <w:r>
        <w:t>bekent</w:t>
      </w:r>
      <w:proofErr w:type="spellEnd"/>
      <w:r>
        <w:t xml:space="preserve"> </w:t>
      </w:r>
      <w:proofErr w:type="spellStart"/>
      <w:r>
        <w:t>yr</w:t>
      </w:r>
      <w:proofErr w:type="spellEnd"/>
      <w:r>
        <w:t xml:space="preserve"> </w:t>
      </w:r>
      <w:proofErr w:type="spellStart"/>
      <w:r>
        <w:t>fromde</w:t>
      </w:r>
      <w:proofErr w:type="spellEnd"/>
      <w:r>
        <w:t xml:space="preserve"> </w:t>
      </w:r>
      <w:proofErr w:type="spellStart"/>
      <w:r>
        <w:t>gotter</w:t>
      </w:r>
      <w:proofErr w:type="spellEnd"/>
      <w:r>
        <w:t xml:space="preserve">. Ich mach euch gesund Item. Ich hab sie </w:t>
      </w:r>
      <w:proofErr w:type="spellStart"/>
      <w:r>
        <w:t>ernerth</w:t>
      </w:r>
      <w:proofErr w:type="spellEnd"/>
      <w:r>
        <w:t xml:space="preserve"> / </w:t>
      </w:r>
      <w:proofErr w:type="spellStart"/>
      <w:r>
        <w:t>vnd</w:t>
      </w:r>
      <w:proofErr w:type="spellEnd"/>
      <w:r>
        <w:t xml:space="preserve"> in meinen </w:t>
      </w:r>
      <w:proofErr w:type="spellStart"/>
      <w:r>
        <w:t>henden</w:t>
      </w:r>
      <w:proofErr w:type="spellEnd"/>
      <w:r>
        <w:t xml:space="preserve"> getragen / </w:t>
      </w:r>
      <w:proofErr w:type="spellStart"/>
      <w:r>
        <w:t>vnd</w:t>
      </w:r>
      <w:proofErr w:type="spellEnd"/>
      <w:r>
        <w:t xml:space="preserve"> sie haben </w:t>
      </w:r>
      <w:proofErr w:type="spellStart"/>
      <w:r>
        <w:t>nit</w:t>
      </w:r>
      <w:proofErr w:type="spellEnd"/>
      <w:r>
        <w:t xml:space="preserve"> </w:t>
      </w:r>
      <w:proofErr w:type="spellStart"/>
      <w:r>
        <w:t>gewist</w:t>
      </w:r>
      <w:proofErr w:type="spellEnd"/>
      <w:r>
        <w:t xml:space="preserve"> / das ich sie gesund gemacht </w:t>
      </w:r>
      <w:proofErr w:type="spellStart"/>
      <w:r>
        <w:t>vnd</w:t>
      </w:r>
      <w:proofErr w:type="spellEnd"/>
      <w:r>
        <w:t xml:space="preserve"> </w:t>
      </w:r>
      <w:proofErr w:type="spellStart"/>
      <w:r>
        <w:t>yrer</w:t>
      </w:r>
      <w:proofErr w:type="spellEnd"/>
      <w:r>
        <w:t xml:space="preserve"> sorg ertragen hab. </w:t>
      </w:r>
      <w:proofErr w:type="spellStart"/>
      <w:r>
        <w:t>Osee</w:t>
      </w:r>
      <w:proofErr w:type="spellEnd"/>
      <w:r>
        <w:t xml:space="preserve">. xi. Ich hab sie </w:t>
      </w:r>
      <w:proofErr w:type="spellStart"/>
      <w:r>
        <w:t>erlost</w:t>
      </w:r>
      <w:proofErr w:type="spellEnd"/>
      <w:r>
        <w:t xml:space="preserve"> / </w:t>
      </w:r>
      <w:proofErr w:type="spellStart"/>
      <w:r>
        <w:t>vnd</w:t>
      </w:r>
      <w:proofErr w:type="spellEnd"/>
      <w:r>
        <w:t xml:space="preserve"> sie haben lügen wider mich </w:t>
      </w:r>
      <w:proofErr w:type="spellStart"/>
      <w:r>
        <w:t>gereht</w:t>
      </w:r>
      <w:proofErr w:type="spellEnd"/>
      <w:r>
        <w:t xml:space="preserve">. Ich hab sie </w:t>
      </w:r>
      <w:proofErr w:type="spellStart"/>
      <w:r>
        <w:t>gelereth</w:t>
      </w:r>
      <w:proofErr w:type="spellEnd"/>
      <w:r>
        <w:t xml:space="preserve"> / </w:t>
      </w:r>
      <w:proofErr w:type="spellStart"/>
      <w:r>
        <w:t>vnd</w:t>
      </w:r>
      <w:proofErr w:type="spellEnd"/>
      <w:r>
        <w:t xml:space="preserve"> </w:t>
      </w:r>
      <w:proofErr w:type="spellStart"/>
      <w:r>
        <w:t>yre</w:t>
      </w:r>
      <w:proofErr w:type="spellEnd"/>
      <w:r>
        <w:t xml:space="preserve"> arm </w:t>
      </w:r>
      <w:proofErr w:type="spellStart"/>
      <w:r>
        <w:t>starck</w:t>
      </w:r>
      <w:proofErr w:type="spellEnd"/>
      <w:r>
        <w:t xml:space="preserve"> gemacht / </w:t>
      </w:r>
      <w:proofErr w:type="spellStart"/>
      <w:r>
        <w:t>vnd</w:t>
      </w:r>
      <w:proofErr w:type="spellEnd"/>
      <w:r>
        <w:t xml:space="preserve"> sie erdichten </w:t>
      </w:r>
      <w:proofErr w:type="spellStart"/>
      <w:r>
        <w:t>boßheyten</w:t>
      </w:r>
      <w:proofErr w:type="spellEnd"/>
      <w:r>
        <w:t xml:space="preserve"> wider mich. </w:t>
      </w:r>
      <w:proofErr w:type="spellStart"/>
      <w:r>
        <w:t>Osee</w:t>
      </w:r>
      <w:proofErr w:type="spellEnd"/>
      <w:r>
        <w:t xml:space="preserve">. vii. Ich hab sie </w:t>
      </w:r>
      <w:proofErr w:type="spellStart"/>
      <w:r>
        <w:t>ernereht</w:t>
      </w:r>
      <w:proofErr w:type="spellEnd"/>
      <w:r>
        <w:t xml:space="preserve"> </w:t>
      </w:r>
      <w:proofErr w:type="spellStart"/>
      <w:r>
        <w:t>vnd</w:t>
      </w:r>
      <w:proofErr w:type="spellEnd"/>
      <w:r>
        <w:t xml:space="preserve"> hochgemacht / aber sie verachten mich. Der Ochs </w:t>
      </w:r>
      <w:proofErr w:type="spellStart"/>
      <w:r>
        <w:t>erkand</w:t>
      </w:r>
      <w:proofErr w:type="spellEnd"/>
      <w:r>
        <w:t xml:space="preserve"> seinen </w:t>
      </w:r>
      <w:proofErr w:type="spellStart"/>
      <w:r>
        <w:t>besitzern</w:t>
      </w:r>
      <w:proofErr w:type="spellEnd"/>
      <w:r>
        <w:t xml:space="preserve"> / </w:t>
      </w:r>
      <w:proofErr w:type="spellStart"/>
      <w:r>
        <w:t>vnd</w:t>
      </w:r>
      <w:proofErr w:type="spellEnd"/>
      <w:r>
        <w:t xml:space="preserve"> der langsam </w:t>
      </w:r>
      <w:proofErr w:type="spellStart"/>
      <w:r>
        <w:t>Esell</w:t>
      </w:r>
      <w:proofErr w:type="spellEnd"/>
      <w:r>
        <w:t xml:space="preserve"> die krippen seines </w:t>
      </w:r>
      <w:proofErr w:type="spellStart"/>
      <w:r>
        <w:t>hern</w:t>
      </w:r>
      <w:proofErr w:type="spellEnd"/>
      <w:r>
        <w:t xml:space="preserve">. Aber </w:t>
      </w:r>
      <w:proofErr w:type="spellStart"/>
      <w:r>
        <w:t>Israhel</w:t>
      </w:r>
      <w:proofErr w:type="spellEnd"/>
      <w:r>
        <w:t xml:space="preserve"> das ist mein </w:t>
      </w:r>
      <w:proofErr w:type="spellStart"/>
      <w:r>
        <w:t>volck</w:t>
      </w:r>
      <w:proofErr w:type="spellEnd"/>
      <w:r>
        <w:t xml:space="preserve">) </w:t>
      </w:r>
      <w:proofErr w:type="spellStart"/>
      <w:r>
        <w:t>kond</w:t>
      </w:r>
      <w:proofErr w:type="spellEnd"/>
      <w:r>
        <w:t xml:space="preserve"> mich nicht / </w:t>
      </w:r>
      <w:proofErr w:type="spellStart"/>
      <w:r>
        <w:t>vnd</w:t>
      </w:r>
      <w:proofErr w:type="spellEnd"/>
      <w:r>
        <w:t xml:space="preserve"> mein </w:t>
      </w:r>
      <w:proofErr w:type="spellStart"/>
      <w:r>
        <w:t>volck</w:t>
      </w:r>
      <w:proofErr w:type="spellEnd"/>
      <w:r>
        <w:t xml:space="preserve"> versteht </w:t>
      </w:r>
      <w:proofErr w:type="spellStart"/>
      <w:r>
        <w:t>nit</w:t>
      </w:r>
      <w:proofErr w:type="spellEnd"/>
      <w:r>
        <w:t xml:space="preserve"> was ich </w:t>
      </w:r>
      <w:proofErr w:type="spellStart"/>
      <w:r>
        <w:t>ym</w:t>
      </w:r>
      <w:proofErr w:type="spellEnd"/>
      <w:r>
        <w:t xml:space="preserve"> </w:t>
      </w:r>
      <w:proofErr w:type="spellStart"/>
      <w:r>
        <w:t>guts</w:t>
      </w:r>
      <w:proofErr w:type="spellEnd"/>
      <w:r>
        <w:t xml:space="preserve"> gethan hab. </w:t>
      </w:r>
      <w:proofErr w:type="spellStart"/>
      <w:r>
        <w:t>We</w:t>
      </w:r>
      <w:proofErr w:type="spellEnd"/>
      <w:r>
        <w:t xml:space="preserve"> dem </w:t>
      </w:r>
      <w:proofErr w:type="spellStart"/>
      <w:r>
        <w:t>sundige</w:t>
      </w:r>
      <w:proofErr w:type="spellEnd"/>
      <w:r>
        <w:t xml:space="preserve"> </w:t>
      </w:r>
      <w:proofErr w:type="spellStart"/>
      <w:r>
        <w:t>volck</w:t>
      </w:r>
      <w:proofErr w:type="spellEnd"/>
      <w:r>
        <w:t xml:space="preserve"> etc. Esai i. Ich </w:t>
      </w:r>
      <w:proofErr w:type="spellStart"/>
      <w:r>
        <w:t>kan</w:t>
      </w:r>
      <w:proofErr w:type="spellEnd"/>
      <w:r>
        <w:t xml:space="preserve"> </w:t>
      </w:r>
      <w:proofErr w:type="spellStart"/>
      <w:r>
        <w:t>nit</w:t>
      </w:r>
      <w:proofErr w:type="spellEnd"/>
      <w:r>
        <w:t xml:space="preserve"> </w:t>
      </w:r>
      <w:proofErr w:type="spellStart"/>
      <w:r>
        <w:t>leucken</w:t>
      </w:r>
      <w:proofErr w:type="spellEnd"/>
      <w:r>
        <w:t xml:space="preserve"> / ich muß bekennen / das </w:t>
      </w:r>
      <w:proofErr w:type="spellStart"/>
      <w:r>
        <w:t>got</w:t>
      </w:r>
      <w:proofErr w:type="spellEnd"/>
      <w:r>
        <w:t xml:space="preserve"> in allem rechten / wider </w:t>
      </w:r>
      <w:proofErr w:type="spellStart"/>
      <w:r>
        <w:t>vnßere</w:t>
      </w:r>
      <w:proofErr w:type="spellEnd"/>
      <w:r>
        <w:t xml:space="preserve"> vermeinte Christen </w:t>
      </w:r>
      <w:proofErr w:type="spellStart"/>
      <w:r>
        <w:t>magk</w:t>
      </w:r>
      <w:proofErr w:type="spellEnd"/>
      <w:r>
        <w:t xml:space="preserve"> sagen / das ehr </w:t>
      </w:r>
      <w:proofErr w:type="spellStart"/>
      <w:r>
        <w:t>tzu</w:t>
      </w:r>
      <w:proofErr w:type="spellEnd"/>
      <w:r>
        <w:t xml:space="preserve"> den </w:t>
      </w:r>
      <w:proofErr w:type="spellStart"/>
      <w:r>
        <w:t>Jüden</w:t>
      </w:r>
      <w:proofErr w:type="spellEnd"/>
      <w:r>
        <w:t xml:space="preserve"> gesagt. Dan sie </w:t>
      </w:r>
      <w:proofErr w:type="spellStart"/>
      <w:r>
        <w:t>lauffen</w:t>
      </w:r>
      <w:proofErr w:type="spellEnd"/>
      <w:r>
        <w:t xml:space="preserve"> </w:t>
      </w:r>
      <w:proofErr w:type="spellStart"/>
      <w:r>
        <w:t>tzu</w:t>
      </w:r>
      <w:proofErr w:type="spellEnd"/>
      <w:r>
        <w:t xml:space="preserve"> den </w:t>
      </w:r>
      <w:proofErr w:type="spellStart"/>
      <w:r>
        <w:t>Olgotzen</w:t>
      </w:r>
      <w:proofErr w:type="spellEnd"/>
      <w:r>
        <w:t xml:space="preserve"> wie </w:t>
      </w:r>
      <w:proofErr w:type="spellStart"/>
      <w:r>
        <w:t>kreheln</w:t>
      </w:r>
      <w:proofErr w:type="spellEnd"/>
      <w:r>
        <w:t xml:space="preserve"> und </w:t>
      </w:r>
      <w:proofErr w:type="spellStart"/>
      <w:r>
        <w:t>raben</w:t>
      </w:r>
      <w:proofErr w:type="spellEnd"/>
      <w:r>
        <w:t xml:space="preserve"> nach einem </w:t>
      </w:r>
      <w:proofErr w:type="spellStart"/>
      <w:r>
        <w:t>Oße</w:t>
      </w:r>
      <w:proofErr w:type="spellEnd"/>
      <w:r>
        <w:t xml:space="preserve"> / </w:t>
      </w:r>
      <w:proofErr w:type="spellStart"/>
      <w:r>
        <w:t>vnd</w:t>
      </w:r>
      <w:proofErr w:type="spellEnd"/>
      <w:r>
        <w:t xml:space="preserve"> </w:t>
      </w:r>
      <w:proofErr w:type="spellStart"/>
      <w:r>
        <w:t>tzu</w:t>
      </w:r>
      <w:proofErr w:type="spellEnd"/>
      <w:r>
        <w:t xml:space="preserve"> einem </w:t>
      </w:r>
      <w:proofErr w:type="spellStart"/>
      <w:r>
        <w:t>toden</w:t>
      </w:r>
      <w:proofErr w:type="spellEnd"/>
      <w:r>
        <w:t xml:space="preserve"> </w:t>
      </w:r>
      <w:proofErr w:type="spellStart"/>
      <w:r>
        <w:t>schelmen</w:t>
      </w:r>
      <w:proofErr w:type="spellEnd"/>
      <w:r>
        <w:t xml:space="preserve"> </w:t>
      </w:r>
      <w:proofErr w:type="spellStart"/>
      <w:r>
        <w:t>flihen</w:t>
      </w:r>
      <w:proofErr w:type="spellEnd"/>
      <w:r>
        <w:t xml:space="preserve">. Sie suchen sie in </w:t>
      </w:r>
      <w:proofErr w:type="spellStart"/>
      <w:r>
        <w:t>sunderlichen</w:t>
      </w:r>
      <w:proofErr w:type="spellEnd"/>
      <w:r>
        <w:t xml:space="preserve"> stellen. </w:t>
      </w:r>
      <w:proofErr w:type="spellStart"/>
      <w:r>
        <w:t>alß</w:t>
      </w:r>
      <w:proofErr w:type="spellEnd"/>
      <w:r>
        <w:t xml:space="preserve"> in der Marck / </w:t>
      </w:r>
      <w:proofErr w:type="spellStart"/>
      <w:r>
        <w:t>ym</w:t>
      </w:r>
      <w:proofErr w:type="spellEnd"/>
      <w:r>
        <w:t xml:space="preserve"> </w:t>
      </w:r>
      <w:proofErr w:type="spellStart"/>
      <w:r>
        <w:t>Grymtalh</w:t>
      </w:r>
      <w:proofErr w:type="spellEnd"/>
      <w:r>
        <w:t xml:space="preserve"> / </w:t>
      </w:r>
      <w:proofErr w:type="spellStart"/>
      <w:r>
        <w:t>tzu</w:t>
      </w:r>
      <w:proofErr w:type="spellEnd"/>
      <w:r>
        <w:t xml:space="preserve"> Rom / </w:t>
      </w:r>
      <w:proofErr w:type="spellStart"/>
      <w:r>
        <w:t>vnd</w:t>
      </w:r>
      <w:proofErr w:type="spellEnd"/>
      <w:r>
        <w:t xml:space="preserve"> der </w:t>
      </w:r>
      <w:proofErr w:type="spellStart"/>
      <w:r>
        <w:t>gleychen</w:t>
      </w:r>
      <w:proofErr w:type="spellEnd"/>
      <w:r>
        <w:t xml:space="preserve">. </w:t>
      </w:r>
      <w:proofErr w:type="spellStart"/>
      <w:r>
        <w:t>Brengen</w:t>
      </w:r>
      <w:proofErr w:type="spellEnd"/>
      <w:r>
        <w:t xml:space="preserve"> </w:t>
      </w:r>
      <w:proofErr w:type="spellStart"/>
      <w:r>
        <w:t>yhn</w:t>
      </w:r>
      <w:proofErr w:type="spellEnd"/>
      <w:r>
        <w:t xml:space="preserve"> </w:t>
      </w:r>
      <w:proofErr w:type="spellStart"/>
      <w:r>
        <w:t>schyff</w:t>
      </w:r>
      <w:proofErr w:type="spellEnd"/>
      <w:r>
        <w:t xml:space="preserve"> / </w:t>
      </w:r>
      <w:proofErr w:type="spellStart"/>
      <w:r>
        <w:t>silber</w:t>
      </w:r>
      <w:proofErr w:type="spellEnd"/>
      <w:r>
        <w:t xml:space="preserve"> / </w:t>
      </w:r>
      <w:proofErr w:type="spellStart"/>
      <w:r>
        <w:t>golt</w:t>
      </w:r>
      <w:proofErr w:type="spellEnd"/>
      <w:r>
        <w:t xml:space="preserve"> / </w:t>
      </w:r>
      <w:proofErr w:type="spellStart"/>
      <w:r>
        <w:t>wachß</w:t>
      </w:r>
      <w:proofErr w:type="spellEnd"/>
      <w:r>
        <w:t xml:space="preserve"> / </w:t>
      </w:r>
      <w:proofErr w:type="spellStart"/>
      <w:r>
        <w:t>vnd</w:t>
      </w:r>
      <w:proofErr w:type="spellEnd"/>
      <w:r>
        <w:t xml:space="preserve"> gut / </w:t>
      </w:r>
      <w:proofErr w:type="spellStart"/>
      <w:r>
        <w:t>alß</w:t>
      </w:r>
      <w:proofErr w:type="spellEnd"/>
      <w:r>
        <w:t xml:space="preserve"> </w:t>
      </w:r>
      <w:proofErr w:type="spellStart"/>
      <w:r>
        <w:t>yren</w:t>
      </w:r>
      <w:proofErr w:type="spellEnd"/>
      <w:r>
        <w:t xml:space="preserve"> </w:t>
      </w:r>
      <w:proofErr w:type="spellStart"/>
      <w:r>
        <w:t>gottern</w:t>
      </w:r>
      <w:proofErr w:type="spellEnd"/>
      <w:r>
        <w:t xml:space="preserve"> / die sie </w:t>
      </w:r>
      <w:proofErr w:type="spellStart"/>
      <w:r>
        <w:t>erloset</w:t>
      </w:r>
      <w:proofErr w:type="spellEnd"/>
      <w:r>
        <w:t xml:space="preserve"> haben / die sie </w:t>
      </w:r>
      <w:proofErr w:type="spellStart"/>
      <w:r>
        <w:t>verhutt</w:t>
      </w:r>
      <w:proofErr w:type="spellEnd"/>
      <w:r>
        <w:t xml:space="preserve"> haben / </w:t>
      </w:r>
      <w:proofErr w:type="spellStart"/>
      <w:r>
        <w:t>vnd</w:t>
      </w:r>
      <w:proofErr w:type="spellEnd"/>
      <w:r>
        <w:t xml:space="preserve"> </w:t>
      </w:r>
      <w:proofErr w:type="spellStart"/>
      <w:r>
        <w:t>seind</w:t>
      </w:r>
      <w:proofErr w:type="spellEnd"/>
      <w:r>
        <w:t xml:space="preserve"> </w:t>
      </w:r>
      <w:proofErr w:type="spellStart"/>
      <w:r>
        <w:t>vil</w:t>
      </w:r>
      <w:proofErr w:type="spellEnd"/>
      <w:r>
        <w:t xml:space="preserve"> blinder den der </w:t>
      </w:r>
      <w:proofErr w:type="spellStart"/>
      <w:r>
        <w:t>Ochß</w:t>
      </w:r>
      <w:proofErr w:type="spellEnd"/>
      <w:r>
        <w:t xml:space="preserve"> </w:t>
      </w:r>
      <w:proofErr w:type="spellStart"/>
      <w:r>
        <w:t>tzu</w:t>
      </w:r>
      <w:proofErr w:type="spellEnd"/>
      <w:r>
        <w:t xml:space="preserve"> </w:t>
      </w:r>
      <w:proofErr w:type="spellStart"/>
      <w:r>
        <w:t>Leiptzig</w:t>
      </w:r>
      <w:proofErr w:type="spellEnd"/>
      <w:r>
        <w:t xml:space="preserve"> oder </w:t>
      </w:r>
      <w:proofErr w:type="spellStart"/>
      <w:r>
        <w:t>Esell</w:t>
      </w:r>
      <w:proofErr w:type="spellEnd"/>
      <w:r>
        <w:t xml:space="preserve"> </w:t>
      </w:r>
      <w:proofErr w:type="spellStart"/>
      <w:r>
        <w:t>tzu</w:t>
      </w:r>
      <w:proofErr w:type="spellEnd"/>
      <w:r>
        <w:t xml:space="preserve"> n. n. die doch erkennen was </w:t>
      </w:r>
      <w:proofErr w:type="spellStart"/>
      <w:r>
        <w:t>vnd</w:t>
      </w:r>
      <w:proofErr w:type="spellEnd"/>
      <w:r>
        <w:t xml:space="preserve"> von wem </w:t>
      </w:r>
      <w:proofErr w:type="spellStart"/>
      <w:r>
        <w:t>yhn</w:t>
      </w:r>
      <w:proofErr w:type="spellEnd"/>
      <w:r>
        <w:t xml:space="preserve"> </w:t>
      </w:r>
      <w:proofErr w:type="spellStart"/>
      <w:r>
        <w:t>guts</w:t>
      </w:r>
      <w:proofErr w:type="spellEnd"/>
      <w:r>
        <w:t xml:space="preserve"> </w:t>
      </w:r>
      <w:proofErr w:type="spellStart"/>
      <w:r>
        <w:t>geschicht</w:t>
      </w:r>
      <w:proofErr w:type="spellEnd"/>
      <w:r>
        <w:t xml:space="preserve">. So </w:t>
      </w:r>
      <w:proofErr w:type="spellStart"/>
      <w:r>
        <w:t>ruffen</w:t>
      </w:r>
      <w:proofErr w:type="spellEnd"/>
      <w:r>
        <w:t xml:space="preserve"> sie </w:t>
      </w:r>
      <w:proofErr w:type="spellStart"/>
      <w:r>
        <w:t>Olgotzen</w:t>
      </w:r>
      <w:proofErr w:type="spellEnd"/>
      <w:r>
        <w:t xml:space="preserve"> an / in </w:t>
      </w:r>
      <w:proofErr w:type="spellStart"/>
      <w:r>
        <w:t>gotis</w:t>
      </w:r>
      <w:proofErr w:type="spellEnd"/>
      <w:r>
        <w:t xml:space="preserve"> </w:t>
      </w:r>
      <w:proofErr w:type="spellStart"/>
      <w:r>
        <w:t>hauß</w:t>
      </w:r>
      <w:proofErr w:type="spellEnd"/>
      <w:r>
        <w:t xml:space="preserve"> </w:t>
      </w:r>
      <w:proofErr w:type="spellStart"/>
      <w:r>
        <w:t>vnd</w:t>
      </w:r>
      <w:proofErr w:type="spellEnd"/>
      <w:r>
        <w:t xml:space="preserve"> suchen </w:t>
      </w:r>
      <w:proofErr w:type="spellStart"/>
      <w:r>
        <w:t>gesunheit</w:t>
      </w:r>
      <w:proofErr w:type="spellEnd"/>
      <w:r>
        <w:t xml:space="preserve"> / </w:t>
      </w:r>
      <w:proofErr w:type="spellStart"/>
      <w:r>
        <w:t>hilff</w:t>
      </w:r>
      <w:proofErr w:type="spellEnd"/>
      <w:r>
        <w:t xml:space="preserve"> / </w:t>
      </w:r>
      <w:proofErr w:type="spellStart"/>
      <w:r>
        <w:t>vnnd</w:t>
      </w:r>
      <w:proofErr w:type="spellEnd"/>
      <w:r>
        <w:t xml:space="preserve"> rath / von </w:t>
      </w:r>
      <w:proofErr w:type="spellStart"/>
      <w:r>
        <w:t>vnsynnigen</w:t>
      </w:r>
      <w:proofErr w:type="spellEnd"/>
      <w:r>
        <w:t xml:space="preserve"> narren. </w:t>
      </w:r>
      <w:proofErr w:type="spellStart"/>
      <w:r>
        <w:t>Vnd</w:t>
      </w:r>
      <w:proofErr w:type="spellEnd"/>
      <w:r>
        <w:t xml:space="preserve"> </w:t>
      </w:r>
      <w:proofErr w:type="spellStart"/>
      <w:r>
        <w:t>schmehen</w:t>
      </w:r>
      <w:proofErr w:type="spellEnd"/>
      <w:r>
        <w:t xml:space="preserve"> </w:t>
      </w:r>
      <w:proofErr w:type="spellStart"/>
      <w:r>
        <w:t>got</w:t>
      </w:r>
      <w:proofErr w:type="spellEnd"/>
      <w:r>
        <w:t xml:space="preserve"> </w:t>
      </w:r>
      <w:proofErr w:type="spellStart"/>
      <w:r>
        <w:t>alßo</w:t>
      </w:r>
      <w:proofErr w:type="spellEnd"/>
      <w:r>
        <w:t xml:space="preserve"> in seinen haus / das ein wichtige </w:t>
      </w:r>
      <w:proofErr w:type="spellStart"/>
      <w:r>
        <w:t>gnugsame</w:t>
      </w:r>
      <w:proofErr w:type="spellEnd"/>
      <w:r>
        <w:t xml:space="preserve"> </w:t>
      </w:r>
      <w:proofErr w:type="spellStart"/>
      <w:r>
        <w:t>vrsach</w:t>
      </w:r>
      <w:proofErr w:type="spellEnd"/>
      <w:r>
        <w:t xml:space="preserve"> wer / sie </w:t>
      </w:r>
      <w:proofErr w:type="spellStart"/>
      <w:r>
        <w:t>auß</w:t>
      </w:r>
      <w:proofErr w:type="spellEnd"/>
      <w:r>
        <w:t xml:space="preserve"> den </w:t>
      </w:r>
      <w:proofErr w:type="spellStart"/>
      <w:r>
        <w:t>kirchen</w:t>
      </w:r>
      <w:proofErr w:type="spellEnd"/>
      <w:r>
        <w:t xml:space="preserve"> </w:t>
      </w:r>
      <w:proofErr w:type="spellStart"/>
      <w:r>
        <w:t>tzu</w:t>
      </w:r>
      <w:proofErr w:type="spellEnd"/>
      <w:r>
        <w:t xml:space="preserve"> schleppen. Laß </w:t>
      </w:r>
      <w:proofErr w:type="spellStart"/>
      <w:r>
        <w:t>eß</w:t>
      </w:r>
      <w:proofErr w:type="spellEnd"/>
      <w:r>
        <w:t xml:space="preserve"> was sein / das </w:t>
      </w:r>
      <w:proofErr w:type="spellStart"/>
      <w:r>
        <w:t>maniger</w:t>
      </w:r>
      <w:proofErr w:type="spellEnd"/>
      <w:r>
        <w:t xml:space="preserve"> sein kappen </w:t>
      </w:r>
      <w:proofErr w:type="spellStart"/>
      <w:r>
        <w:t>abnimbt</w:t>
      </w:r>
      <w:proofErr w:type="spellEnd"/>
      <w:r>
        <w:t xml:space="preserve"> / die ehr </w:t>
      </w:r>
      <w:proofErr w:type="spellStart"/>
      <w:r>
        <w:t>auffbehielt</w:t>
      </w:r>
      <w:proofErr w:type="spellEnd"/>
      <w:r>
        <w:t xml:space="preserve"> / </w:t>
      </w:r>
      <w:proofErr w:type="spellStart"/>
      <w:r>
        <w:t>wan</w:t>
      </w:r>
      <w:proofErr w:type="spellEnd"/>
      <w:r>
        <w:t xml:space="preserve"> seyn </w:t>
      </w:r>
      <w:proofErr w:type="spellStart"/>
      <w:r>
        <w:t>geschaffner</w:t>
      </w:r>
      <w:proofErr w:type="spellEnd"/>
      <w:r>
        <w:t xml:space="preserve"> </w:t>
      </w:r>
      <w:proofErr w:type="spellStart"/>
      <w:r>
        <w:t>got</w:t>
      </w:r>
      <w:proofErr w:type="spellEnd"/>
      <w:r>
        <w:t xml:space="preserve"> </w:t>
      </w:r>
      <w:proofErr w:type="spellStart"/>
      <w:r>
        <w:t>nit</w:t>
      </w:r>
      <w:proofErr w:type="spellEnd"/>
      <w:r>
        <w:t xml:space="preserve"> </w:t>
      </w:r>
      <w:proofErr w:type="spellStart"/>
      <w:r>
        <w:t>ym</w:t>
      </w:r>
      <w:proofErr w:type="spellEnd"/>
      <w:r>
        <w:t xml:space="preserve"> </w:t>
      </w:r>
      <w:proofErr w:type="spellStart"/>
      <w:r>
        <w:t>weeg</w:t>
      </w:r>
      <w:proofErr w:type="spellEnd"/>
      <w:r>
        <w:t xml:space="preserve"> wer. Ich </w:t>
      </w:r>
      <w:proofErr w:type="spellStart"/>
      <w:r>
        <w:t>achts</w:t>
      </w:r>
      <w:proofErr w:type="spellEnd"/>
      <w:r>
        <w:t xml:space="preserve"> </w:t>
      </w:r>
      <w:proofErr w:type="spellStart"/>
      <w:r>
        <w:t>nit</w:t>
      </w:r>
      <w:proofErr w:type="spellEnd"/>
      <w:r>
        <w:t xml:space="preserve"> gering das sie </w:t>
      </w:r>
      <w:proofErr w:type="spellStart"/>
      <w:r>
        <w:t>knye</w:t>
      </w:r>
      <w:proofErr w:type="spellEnd"/>
      <w:r>
        <w:t xml:space="preserve"> </w:t>
      </w:r>
      <w:proofErr w:type="spellStart"/>
      <w:r>
        <w:t>bigen</w:t>
      </w:r>
      <w:proofErr w:type="spellEnd"/>
      <w:r>
        <w:t xml:space="preserve"> vor den heiligen. darvon </w:t>
      </w:r>
      <w:proofErr w:type="spellStart"/>
      <w:r>
        <w:t>wirt</w:t>
      </w:r>
      <w:proofErr w:type="spellEnd"/>
      <w:r>
        <w:t xml:space="preserve"> </w:t>
      </w:r>
      <w:proofErr w:type="spellStart"/>
      <w:r>
        <w:t>volgend</w:t>
      </w:r>
      <w:proofErr w:type="spellEnd"/>
      <w:r>
        <w:t xml:space="preserve"> gesagt. </w:t>
      </w:r>
    </w:p>
    <w:p w14:paraId="5363D300" w14:textId="77777777" w:rsidR="00D56726" w:rsidRDefault="00D56726" w:rsidP="00D56726">
      <w:pPr>
        <w:pStyle w:val="StandardWeb"/>
      </w:pPr>
      <w:r>
        <w:t xml:space="preserve">Das ehrliche </w:t>
      </w:r>
      <w:proofErr w:type="spellStart"/>
      <w:r>
        <w:t>halthung</w:t>
      </w:r>
      <w:proofErr w:type="spellEnd"/>
      <w:r>
        <w:t xml:space="preserve"> der </w:t>
      </w:r>
      <w:proofErr w:type="spellStart"/>
      <w:r>
        <w:t>bildnis</w:t>
      </w:r>
      <w:proofErr w:type="spellEnd"/>
      <w:r>
        <w:t xml:space="preserve">. wider das erste gebot ist / </w:t>
      </w:r>
      <w:proofErr w:type="spellStart"/>
      <w:r>
        <w:t>sol</w:t>
      </w:r>
      <w:proofErr w:type="spellEnd"/>
      <w:r>
        <w:t xml:space="preserve"> </w:t>
      </w:r>
      <w:proofErr w:type="spellStart"/>
      <w:r>
        <w:t>keyner</w:t>
      </w:r>
      <w:proofErr w:type="spellEnd"/>
      <w:r>
        <w:t xml:space="preserve"> von mir / </w:t>
      </w:r>
      <w:proofErr w:type="spellStart"/>
      <w:r>
        <w:t>sonder</w:t>
      </w:r>
      <w:proofErr w:type="spellEnd"/>
      <w:r>
        <w:t xml:space="preserve"> </w:t>
      </w:r>
      <w:proofErr w:type="spellStart"/>
      <w:r>
        <w:t>auß</w:t>
      </w:r>
      <w:proofErr w:type="spellEnd"/>
      <w:r>
        <w:t xml:space="preserve"> der </w:t>
      </w:r>
      <w:proofErr w:type="spellStart"/>
      <w:r>
        <w:t>schrifft</w:t>
      </w:r>
      <w:proofErr w:type="spellEnd"/>
      <w:r>
        <w:t xml:space="preserve"> lernen. </w:t>
      </w:r>
      <w:proofErr w:type="spellStart"/>
      <w:r>
        <w:t>Exo</w:t>
      </w:r>
      <w:proofErr w:type="spellEnd"/>
      <w:r>
        <w:t xml:space="preserve">. am xx steht </w:t>
      </w:r>
      <w:proofErr w:type="spellStart"/>
      <w:r>
        <w:t>alßo</w:t>
      </w:r>
      <w:proofErr w:type="spellEnd"/>
      <w:r>
        <w:t xml:space="preserve"> </w:t>
      </w:r>
      <w:proofErr w:type="spellStart"/>
      <w:r>
        <w:t>geschriben</w:t>
      </w:r>
      <w:proofErr w:type="spellEnd"/>
      <w:r>
        <w:t xml:space="preserve">. Du </w:t>
      </w:r>
      <w:proofErr w:type="spellStart"/>
      <w:r>
        <w:t>solt</w:t>
      </w:r>
      <w:proofErr w:type="spellEnd"/>
      <w:r>
        <w:t xml:space="preserve"> </w:t>
      </w:r>
      <w:proofErr w:type="spellStart"/>
      <w:r>
        <w:t>nit</w:t>
      </w:r>
      <w:proofErr w:type="spellEnd"/>
      <w:r>
        <w:t xml:space="preserve"> </w:t>
      </w:r>
      <w:proofErr w:type="spellStart"/>
      <w:r>
        <w:t>frombde</w:t>
      </w:r>
      <w:proofErr w:type="spellEnd"/>
      <w:r>
        <w:t xml:space="preserve"> </w:t>
      </w:r>
      <w:proofErr w:type="spellStart"/>
      <w:r>
        <w:t>gotter</w:t>
      </w:r>
      <w:proofErr w:type="spellEnd"/>
      <w:r>
        <w:t xml:space="preserve"> haben. </w:t>
      </w:r>
      <w:proofErr w:type="spellStart"/>
      <w:r>
        <w:t>id</w:t>
      </w:r>
      <w:proofErr w:type="spellEnd"/>
      <w:r>
        <w:t xml:space="preserve"> est. Du </w:t>
      </w:r>
      <w:proofErr w:type="spellStart"/>
      <w:r>
        <w:t>solt</w:t>
      </w:r>
      <w:proofErr w:type="spellEnd"/>
      <w:r>
        <w:t xml:space="preserve"> </w:t>
      </w:r>
      <w:proofErr w:type="spellStart"/>
      <w:r>
        <w:t>gottis</w:t>
      </w:r>
      <w:proofErr w:type="spellEnd"/>
      <w:r>
        <w:t xml:space="preserve"> </w:t>
      </w:r>
      <w:proofErr w:type="spellStart"/>
      <w:r>
        <w:t>gütikeit</w:t>
      </w:r>
      <w:proofErr w:type="spellEnd"/>
      <w:r>
        <w:t xml:space="preserve"> / </w:t>
      </w:r>
      <w:proofErr w:type="spellStart"/>
      <w:r>
        <w:t>hilff</w:t>
      </w:r>
      <w:proofErr w:type="spellEnd"/>
      <w:r>
        <w:t xml:space="preserve"> / </w:t>
      </w:r>
      <w:proofErr w:type="spellStart"/>
      <w:r>
        <w:t>gnad</w:t>
      </w:r>
      <w:proofErr w:type="spellEnd"/>
      <w:r>
        <w:t xml:space="preserve"> / </w:t>
      </w:r>
      <w:proofErr w:type="spellStart"/>
      <w:r>
        <w:t>barmhertzikeyt</w:t>
      </w:r>
      <w:proofErr w:type="spellEnd"/>
      <w:r>
        <w:t xml:space="preserve"> / </w:t>
      </w:r>
      <w:proofErr w:type="spellStart"/>
      <w:r>
        <w:t>vnd</w:t>
      </w:r>
      <w:proofErr w:type="spellEnd"/>
      <w:r>
        <w:t xml:space="preserve"> </w:t>
      </w:r>
      <w:proofErr w:type="spellStart"/>
      <w:r>
        <w:t>endthaltung</w:t>
      </w:r>
      <w:proofErr w:type="spellEnd"/>
      <w:r>
        <w:t xml:space="preserve"> / </w:t>
      </w:r>
      <w:proofErr w:type="spellStart"/>
      <w:r>
        <w:t>nymand</w:t>
      </w:r>
      <w:proofErr w:type="spellEnd"/>
      <w:r>
        <w:t xml:space="preserve"> </w:t>
      </w:r>
      <w:proofErr w:type="spellStart"/>
      <w:r>
        <w:t>anderß</w:t>
      </w:r>
      <w:proofErr w:type="spellEnd"/>
      <w:r>
        <w:t xml:space="preserve"> / </w:t>
      </w:r>
      <w:proofErr w:type="spellStart"/>
      <w:r>
        <w:t>dan</w:t>
      </w:r>
      <w:proofErr w:type="spellEnd"/>
      <w:r>
        <w:t xml:space="preserve"> dem gerechten </w:t>
      </w:r>
      <w:proofErr w:type="spellStart"/>
      <w:r>
        <w:t>got</w:t>
      </w:r>
      <w:proofErr w:type="spellEnd"/>
      <w:r>
        <w:t xml:space="preserve"> </w:t>
      </w:r>
      <w:proofErr w:type="spellStart"/>
      <w:r>
        <w:t>tzu</w:t>
      </w:r>
      <w:proofErr w:type="spellEnd"/>
      <w:r>
        <w:t xml:space="preserve"> erkennen. Das lerne durch </w:t>
      </w:r>
      <w:proofErr w:type="spellStart"/>
      <w:r>
        <w:t>eyn</w:t>
      </w:r>
      <w:proofErr w:type="spellEnd"/>
      <w:r>
        <w:t xml:space="preserve"> </w:t>
      </w:r>
      <w:proofErr w:type="spellStart"/>
      <w:r>
        <w:t>exempell</w:t>
      </w:r>
      <w:proofErr w:type="spellEnd"/>
      <w:r>
        <w:t xml:space="preserve"> </w:t>
      </w:r>
      <w:proofErr w:type="spellStart"/>
      <w:r>
        <w:t>Got</w:t>
      </w:r>
      <w:proofErr w:type="spellEnd"/>
      <w:r>
        <w:t xml:space="preserve"> hat die Juden aus Aegypten </w:t>
      </w:r>
      <w:proofErr w:type="spellStart"/>
      <w:r>
        <w:t>gefurt</w:t>
      </w:r>
      <w:proofErr w:type="spellEnd"/>
      <w:r>
        <w:t xml:space="preserve"> / </w:t>
      </w:r>
      <w:proofErr w:type="spellStart"/>
      <w:r>
        <w:t>vnd</w:t>
      </w:r>
      <w:proofErr w:type="spellEnd"/>
      <w:r>
        <w:t xml:space="preserve"> aus dem </w:t>
      </w:r>
      <w:proofErr w:type="spellStart"/>
      <w:r>
        <w:t>kerker</w:t>
      </w:r>
      <w:proofErr w:type="spellEnd"/>
      <w:r>
        <w:t xml:space="preserve"> der </w:t>
      </w:r>
      <w:proofErr w:type="spellStart"/>
      <w:r>
        <w:t>dinsparkeit</w:t>
      </w:r>
      <w:proofErr w:type="spellEnd"/>
      <w:r>
        <w:t xml:space="preserve"> </w:t>
      </w:r>
      <w:proofErr w:type="spellStart"/>
      <w:r>
        <w:t>erloßet</w:t>
      </w:r>
      <w:proofErr w:type="spellEnd"/>
      <w:r>
        <w:t xml:space="preserve"> / die selbige </w:t>
      </w:r>
      <w:proofErr w:type="spellStart"/>
      <w:r>
        <w:t>gutheit</w:t>
      </w:r>
      <w:proofErr w:type="spellEnd"/>
      <w:r>
        <w:t xml:space="preserve"> </w:t>
      </w:r>
      <w:proofErr w:type="spellStart"/>
      <w:r>
        <w:t>solten</w:t>
      </w:r>
      <w:proofErr w:type="spellEnd"/>
      <w:r>
        <w:t xml:space="preserve"> sie keinem </w:t>
      </w:r>
      <w:proofErr w:type="spellStart"/>
      <w:r>
        <w:t>frombden</w:t>
      </w:r>
      <w:proofErr w:type="spellEnd"/>
      <w:r>
        <w:t xml:space="preserve"> </w:t>
      </w:r>
      <w:proofErr w:type="spellStart"/>
      <w:r>
        <w:t>got</w:t>
      </w:r>
      <w:proofErr w:type="spellEnd"/>
      <w:r>
        <w:t xml:space="preserve"> </w:t>
      </w:r>
      <w:proofErr w:type="spellStart"/>
      <w:r>
        <w:t>tzu</w:t>
      </w:r>
      <w:proofErr w:type="spellEnd"/>
      <w:r>
        <w:t xml:space="preserve"> gemessen haben. Aber sie machten </w:t>
      </w:r>
      <w:proofErr w:type="spellStart"/>
      <w:r>
        <w:t>yen</w:t>
      </w:r>
      <w:proofErr w:type="spellEnd"/>
      <w:r>
        <w:t xml:space="preserve"> ein </w:t>
      </w:r>
      <w:proofErr w:type="spellStart"/>
      <w:r>
        <w:t>kalp</w:t>
      </w:r>
      <w:proofErr w:type="spellEnd"/>
      <w:r>
        <w:t xml:space="preserve"> / </w:t>
      </w:r>
      <w:proofErr w:type="spellStart"/>
      <w:r>
        <w:t>vnd</w:t>
      </w:r>
      <w:proofErr w:type="spellEnd"/>
      <w:r>
        <w:t xml:space="preserve"> sagten. Das </w:t>
      </w:r>
      <w:proofErr w:type="spellStart"/>
      <w:r>
        <w:t>seind</w:t>
      </w:r>
      <w:proofErr w:type="spellEnd"/>
      <w:r>
        <w:t xml:space="preserve"> die </w:t>
      </w:r>
      <w:proofErr w:type="spellStart"/>
      <w:r>
        <w:t>gotter</w:t>
      </w:r>
      <w:proofErr w:type="spellEnd"/>
      <w:r>
        <w:t xml:space="preserve"> </w:t>
      </w:r>
      <w:proofErr w:type="spellStart"/>
      <w:r>
        <w:t>Ißrahel</w:t>
      </w:r>
      <w:proofErr w:type="spellEnd"/>
      <w:r>
        <w:t xml:space="preserve"> / welche dich aus Aegypten haben </w:t>
      </w:r>
      <w:proofErr w:type="spellStart"/>
      <w:r>
        <w:t>gefurt</w:t>
      </w:r>
      <w:proofErr w:type="spellEnd"/>
      <w:r>
        <w:t xml:space="preserve">. </w:t>
      </w:r>
      <w:proofErr w:type="spellStart"/>
      <w:r>
        <w:t>Exo</w:t>
      </w:r>
      <w:proofErr w:type="spellEnd"/>
      <w:r>
        <w:t xml:space="preserve">. xxxii. Das </w:t>
      </w:r>
      <w:proofErr w:type="spellStart"/>
      <w:r>
        <w:t>kalp</w:t>
      </w:r>
      <w:proofErr w:type="spellEnd"/>
      <w:r>
        <w:t xml:space="preserve"> </w:t>
      </w:r>
      <w:proofErr w:type="spellStart"/>
      <w:r>
        <w:t>waß</w:t>
      </w:r>
      <w:proofErr w:type="spellEnd"/>
      <w:r>
        <w:t xml:space="preserve"> ein </w:t>
      </w:r>
      <w:proofErr w:type="spellStart"/>
      <w:r>
        <w:t>frombder</w:t>
      </w:r>
      <w:proofErr w:type="spellEnd"/>
      <w:r>
        <w:t xml:space="preserve"> </w:t>
      </w:r>
      <w:proofErr w:type="spellStart"/>
      <w:r>
        <w:t>got</w:t>
      </w:r>
      <w:proofErr w:type="spellEnd"/>
      <w:r>
        <w:t xml:space="preserve"> / das die Juden </w:t>
      </w:r>
      <w:proofErr w:type="spellStart"/>
      <w:r>
        <w:t>nit</w:t>
      </w:r>
      <w:proofErr w:type="spellEnd"/>
      <w:r>
        <w:t xml:space="preserve"> </w:t>
      </w:r>
      <w:proofErr w:type="spellStart"/>
      <w:r>
        <w:t>hett</w:t>
      </w:r>
      <w:proofErr w:type="spellEnd"/>
      <w:r>
        <w:t xml:space="preserve"> </w:t>
      </w:r>
      <w:proofErr w:type="spellStart"/>
      <w:r>
        <w:t>erloßet</w:t>
      </w:r>
      <w:proofErr w:type="spellEnd"/>
      <w:r>
        <w:t xml:space="preserve"> / </w:t>
      </w:r>
      <w:proofErr w:type="spellStart"/>
      <w:r>
        <w:t>vnd</w:t>
      </w:r>
      <w:proofErr w:type="spellEnd"/>
      <w:r>
        <w:t xml:space="preserve"> sie sprachen doch. </w:t>
      </w:r>
      <w:proofErr w:type="spellStart"/>
      <w:r>
        <w:t>Eß</w:t>
      </w:r>
      <w:proofErr w:type="spellEnd"/>
      <w:r>
        <w:t xml:space="preserve"> </w:t>
      </w:r>
      <w:proofErr w:type="spellStart"/>
      <w:r>
        <w:t>hette</w:t>
      </w:r>
      <w:proofErr w:type="spellEnd"/>
      <w:r>
        <w:t xml:space="preserve"> sie aus </w:t>
      </w:r>
      <w:proofErr w:type="spellStart"/>
      <w:r>
        <w:t>egypto</w:t>
      </w:r>
      <w:proofErr w:type="spellEnd"/>
      <w:r>
        <w:t xml:space="preserve"> </w:t>
      </w:r>
      <w:proofErr w:type="spellStart"/>
      <w:r>
        <w:t>gefurt</w:t>
      </w:r>
      <w:proofErr w:type="spellEnd"/>
      <w:r>
        <w:t xml:space="preserve"> </w:t>
      </w:r>
      <w:proofErr w:type="spellStart"/>
      <w:r>
        <w:t>Szo</w:t>
      </w:r>
      <w:proofErr w:type="spellEnd"/>
      <w:r>
        <w:t xml:space="preserve"> machen alle </w:t>
      </w:r>
      <w:proofErr w:type="spellStart"/>
      <w:r>
        <w:t>menschen</w:t>
      </w:r>
      <w:proofErr w:type="spellEnd"/>
      <w:r>
        <w:t xml:space="preserve"> </w:t>
      </w:r>
      <w:proofErr w:type="spellStart"/>
      <w:r>
        <w:t>frombde</w:t>
      </w:r>
      <w:proofErr w:type="spellEnd"/>
      <w:r>
        <w:t xml:space="preserve"> </w:t>
      </w:r>
      <w:proofErr w:type="spellStart"/>
      <w:r>
        <w:t>gotter</w:t>
      </w:r>
      <w:proofErr w:type="spellEnd"/>
      <w:r>
        <w:t xml:space="preserve"> / </w:t>
      </w:r>
      <w:proofErr w:type="spellStart"/>
      <w:r>
        <w:t>wan</w:t>
      </w:r>
      <w:proofErr w:type="spellEnd"/>
      <w:r>
        <w:t xml:space="preserve"> sie empfangen </w:t>
      </w:r>
      <w:proofErr w:type="spellStart"/>
      <w:r>
        <w:t>woltath</w:t>
      </w:r>
      <w:proofErr w:type="spellEnd"/>
      <w:r>
        <w:t xml:space="preserve"> </w:t>
      </w:r>
      <w:proofErr w:type="spellStart"/>
      <w:r>
        <w:t>ymand</w:t>
      </w:r>
      <w:proofErr w:type="spellEnd"/>
      <w:r>
        <w:t xml:space="preserve"> anders </w:t>
      </w:r>
      <w:proofErr w:type="spellStart"/>
      <w:r>
        <w:t>tzurechnen</w:t>
      </w:r>
      <w:proofErr w:type="spellEnd"/>
      <w:r>
        <w:t xml:space="preserve"> / </w:t>
      </w:r>
      <w:proofErr w:type="spellStart"/>
      <w:r>
        <w:t>dan</w:t>
      </w:r>
      <w:proofErr w:type="spellEnd"/>
      <w:r>
        <w:t xml:space="preserve"> dem </w:t>
      </w:r>
      <w:proofErr w:type="spellStart"/>
      <w:r>
        <w:t>warhafftigen</w:t>
      </w:r>
      <w:proofErr w:type="spellEnd"/>
      <w:r>
        <w:t xml:space="preserve"> </w:t>
      </w:r>
      <w:proofErr w:type="spellStart"/>
      <w:r>
        <w:t>got</w:t>
      </w:r>
      <w:proofErr w:type="spellEnd"/>
      <w:r>
        <w:t xml:space="preserve">. Das ist / des sich </w:t>
      </w:r>
      <w:proofErr w:type="spellStart"/>
      <w:r>
        <w:t>got</w:t>
      </w:r>
      <w:proofErr w:type="spellEnd"/>
      <w:r>
        <w:t xml:space="preserve"> </w:t>
      </w:r>
      <w:proofErr w:type="spellStart"/>
      <w:r>
        <w:t>yn</w:t>
      </w:r>
      <w:proofErr w:type="spellEnd"/>
      <w:r>
        <w:t xml:space="preserve"> der </w:t>
      </w:r>
      <w:proofErr w:type="spellStart"/>
      <w:r>
        <w:t>schrifft</w:t>
      </w:r>
      <w:proofErr w:type="spellEnd"/>
      <w:r>
        <w:t xml:space="preserve"> </w:t>
      </w:r>
      <w:proofErr w:type="spellStart"/>
      <w:r>
        <w:t>vil</w:t>
      </w:r>
      <w:proofErr w:type="spellEnd"/>
      <w:r>
        <w:t xml:space="preserve"> </w:t>
      </w:r>
      <w:proofErr w:type="spellStart"/>
      <w:r>
        <w:t>malß</w:t>
      </w:r>
      <w:proofErr w:type="spellEnd"/>
      <w:r>
        <w:t xml:space="preserve"> beklagt / wie ich oben gesagt hab. Das ist das </w:t>
      </w:r>
      <w:proofErr w:type="spellStart"/>
      <w:r>
        <w:t>got</w:t>
      </w:r>
      <w:proofErr w:type="spellEnd"/>
      <w:r>
        <w:t xml:space="preserve"> </w:t>
      </w:r>
      <w:proofErr w:type="spellStart"/>
      <w:r>
        <w:t>Ißrael</w:t>
      </w:r>
      <w:proofErr w:type="spellEnd"/>
      <w:r>
        <w:t xml:space="preserve"> </w:t>
      </w:r>
      <w:proofErr w:type="spellStart"/>
      <w:r>
        <w:t>furwurfft</w:t>
      </w:r>
      <w:proofErr w:type="spellEnd"/>
      <w:r>
        <w:t xml:space="preserve"> / das sie </w:t>
      </w:r>
      <w:proofErr w:type="spellStart"/>
      <w:r>
        <w:t>yenen</w:t>
      </w:r>
      <w:proofErr w:type="spellEnd"/>
      <w:r>
        <w:t xml:space="preserve"> einen </w:t>
      </w:r>
      <w:proofErr w:type="spellStart"/>
      <w:r>
        <w:t>konig</w:t>
      </w:r>
      <w:proofErr w:type="spellEnd"/>
      <w:r>
        <w:t xml:space="preserve"> </w:t>
      </w:r>
      <w:proofErr w:type="spellStart"/>
      <w:r>
        <w:t>erwelten</w:t>
      </w:r>
      <w:proofErr w:type="spellEnd"/>
      <w:r>
        <w:t xml:space="preserve"> i. reg. 8. </w:t>
      </w:r>
      <w:proofErr w:type="spellStart"/>
      <w:r>
        <w:t>Osee</w:t>
      </w:r>
      <w:proofErr w:type="spellEnd"/>
      <w:r>
        <w:t xml:space="preserve">. 13. </w:t>
      </w:r>
    </w:p>
    <w:p w14:paraId="37A28124" w14:textId="77777777" w:rsidR="00D56726" w:rsidRDefault="00D56726" w:rsidP="00D56726">
      <w:pPr>
        <w:pStyle w:val="StandardWeb"/>
      </w:pPr>
      <w:proofErr w:type="spellStart"/>
      <w:r>
        <w:t>Eß</w:t>
      </w:r>
      <w:proofErr w:type="spellEnd"/>
      <w:r>
        <w:t xml:space="preserve"> </w:t>
      </w:r>
      <w:proofErr w:type="spellStart"/>
      <w:r>
        <w:t>kan</w:t>
      </w:r>
      <w:proofErr w:type="spellEnd"/>
      <w:r>
        <w:t xml:space="preserve"> </w:t>
      </w:r>
      <w:proofErr w:type="spellStart"/>
      <w:r>
        <w:t>ym</w:t>
      </w:r>
      <w:proofErr w:type="spellEnd"/>
      <w:r>
        <w:t xml:space="preserve"> </w:t>
      </w:r>
      <w:proofErr w:type="spellStart"/>
      <w:r>
        <w:t>eyner</w:t>
      </w:r>
      <w:proofErr w:type="spellEnd"/>
      <w:r>
        <w:t xml:space="preserve"> </w:t>
      </w:r>
      <w:proofErr w:type="spellStart"/>
      <w:r>
        <w:t>eynen</w:t>
      </w:r>
      <w:proofErr w:type="spellEnd"/>
      <w:r>
        <w:t xml:space="preserve"> </w:t>
      </w:r>
      <w:proofErr w:type="spellStart"/>
      <w:r>
        <w:t>menschen</w:t>
      </w:r>
      <w:proofErr w:type="spellEnd"/>
      <w:r>
        <w:t xml:space="preserve"> </w:t>
      </w:r>
      <w:proofErr w:type="spellStart"/>
      <w:r>
        <w:t>tzu</w:t>
      </w:r>
      <w:proofErr w:type="spellEnd"/>
      <w:r>
        <w:t xml:space="preserve"> </w:t>
      </w:r>
      <w:proofErr w:type="spellStart"/>
      <w:r>
        <w:t>eynem</w:t>
      </w:r>
      <w:proofErr w:type="spellEnd"/>
      <w:r>
        <w:t xml:space="preserve"> </w:t>
      </w:r>
      <w:proofErr w:type="spellStart"/>
      <w:r>
        <w:t>frombden</w:t>
      </w:r>
      <w:proofErr w:type="spellEnd"/>
      <w:r>
        <w:t xml:space="preserve"> </w:t>
      </w:r>
      <w:proofErr w:type="spellStart"/>
      <w:r>
        <w:t>got</w:t>
      </w:r>
      <w:proofErr w:type="spellEnd"/>
      <w:r>
        <w:t xml:space="preserve"> machen. </w:t>
      </w:r>
      <w:proofErr w:type="spellStart"/>
      <w:r>
        <w:t>Eß</w:t>
      </w:r>
      <w:proofErr w:type="spellEnd"/>
      <w:r>
        <w:t xml:space="preserve"> </w:t>
      </w:r>
      <w:proofErr w:type="spellStart"/>
      <w:r>
        <w:t>kan</w:t>
      </w:r>
      <w:proofErr w:type="spellEnd"/>
      <w:r>
        <w:t xml:space="preserve"> sich </w:t>
      </w:r>
      <w:proofErr w:type="spellStart"/>
      <w:r>
        <w:t>ym</w:t>
      </w:r>
      <w:proofErr w:type="spellEnd"/>
      <w:r>
        <w:t xml:space="preserve"> </w:t>
      </w:r>
      <w:proofErr w:type="spellStart"/>
      <w:r>
        <w:t>eyner</w:t>
      </w:r>
      <w:proofErr w:type="spellEnd"/>
      <w:r>
        <w:t xml:space="preserve"> selbst </w:t>
      </w:r>
      <w:proofErr w:type="spellStart"/>
      <w:r>
        <w:t>fur</w:t>
      </w:r>
      <w:proofErr w:type="spellEnd"/>
      <w:r>
        <w:t xml:space="preserve"> </w:t>
      </w:r>
      <w:proofErr w:type="spellStart"/>
      <w:r>
        <w:t>eynen</w:t>
      </w:r>
      <w:proofErr w:type="spellEnd"/>
      <w:r>
        <w:t xml:space="preserve"> </w:t>
      </w:r>
      <w:proofErr w:type="spellStart"/>
      <w:r>
        <w:t>frombden</w:t>
      </w:r>
      <w:proofErr w:type="spellEnd"/>
      <w:r>
        <w:t xml:space="preserve"> </w:t>
      </w:r>
      <w:proofErr w:type="spellStart"/>
      <w:r>
        <w:t>got</w:t>
      </w:r>
      <w:proofErr w:type="spellEnd"/>
      <w:r>
        <w:t xml:space="preserve"> </w:t>
      </w:r>
      <w:proofErr w:type="spellStart"/>
      <w:r>
        <w:t>auffwerffen</w:t>
      </w:r>
      <w:proofErr w:type="spellEnd"/>
      <w:r>
        <w:t xml:space="preserve"> / </w:t>
      </w:r>
      <w:proofErr w:type="spellStart"/>
      <w:r>
        <w:t>alß</w:t>
      </w:r>
      <w:proofErr w:type="spellEnd"/>
      <w:r>
        <w:t xml:space="preserve"> </w:t>
      </w:r>
      <w:proofErr w:type="spellStart"/>
      <w:r>
        <w:t>geschriben</w:t>
      </w:r>
      <w:proofErr w:type="spellEnd"/>
      <w:r>
        <w:t xml:space="preserve"> steht. </w:t>
      </w:r>
      <w:proofErr w:type="spellStart"/>
      <w:r>
        <w:t>Vermaledeyheitt</w:t>
      </w:r>
      <w:proofErr w:type="spellEnd"/>
      <w:r>
        <w:t xml:space="preserve"> ist </w:t>
      </w:r>
      <w:proofErr w:type="spellStart"/>
      <w:r>
        <w:t>dero</w:t>
      </w:r>
      <w:proofErr w:type="spellEnd"/>
      <w:r>
        <w:t xml:space="preserve"> / welcher </w:t>
      </w:r>
      <w:proofErr w:type="spellStart"/>
      <w:r>
        <w:t>hoffenung</w:t>
      </w:r>
      <w:proofErr w:type="spellEnd"/>
      <w:r>
        <w:t xml:space="preserve"> </w:t>
      </w:r>
      <w:proofErr w:type="spellStart"/>
      <w:r>
        <w:t>yn</w:t>
      </w:r>
      <w:proofErr w:type="spellEnd"/>
      <w:r>
        <w:t xml:space="preserve"> </w:t>
      </w:r>
      <w:proofErr w:type="spellStart"/>
      <w:r>
        <w:t>eynen</w:t>
      </w:r>
      <w:proofErr w:type="spellEnd"/>
      <w:r>
        <w:t xml:space="preserve"> </w:t>
      </w:r>
      <w:proofErr w:type="spellStart"/>
      <w:r>
        <w:t>menschen</w:t>
      </w:r>
      <w:proofErr w:type="spellEnd"/>
      <w:r>
        <w:t xml:space="preserve"> setzet / </w:t>
      </w:r>
      <w:proofErr w:type="spellStart"/>
      <w:r>
        <w:t>ynd</w:t>
      </w:r>
      <w:proofErr w:type="spellEnd"/>
      <w:r>
        <w:t xml:space="preserve"> macht </w:t>
      </w:r>
      <w:proofErr w:type="spellStart"/>
      <w:r>
        <w:t>starck</w:t>
      </w:r>
      <w:proofErr w:type="spellEnd"/>
      <w:r>
        <w:t xml:space="preserve"> seinen arm. </w:t>
      </w:r>
      <w:proofErr w:type="spellStart"/>
      <w:r>
        <w:t>Widerumb</w:t>
      </w:r>
      <w:proofErr w:type="spellEnd"/>
      <w:r>
        <w:t xml:space="preserve"> </w:t>
      </w:r>
      <w:proofErr w:type="spellStart"/>
      <w:r>
        <w:t>gebenedeyheit</w:t>
      </w:r>
      <w:proofErr w:type="spellEnd"/>
      <w:r>
        <w:t xml:space="preserve"> ist </w:t>
      </w:r>
      <w:proofErr w:type="spellStart"/>
      <w:r>
        <w:t>dero</w:t>
      </w:r>
      <w:proofErr w:type="spellEnd"/>
      <w:r>
        <w:t xml:space="preserve"> in </w:t>
      </w:r>
      <w:proofErr w:type="spellStart"/>
      <w:r>
        <w:t>got</w:t>
      </w:r>
      <w:proofErr w:type="spellEnd"/>
      <w:r>
        <w:t xml:space="preserve"> hofft / welches </w:t>
      </w:r>
      <w:proofErr w:type="spellStart"/>
      <w:r>
        <w:t>hoffenung</w:t>
      </w:r>
      <w:proofErr w:type="spellEnd"/>
      <w:r>
        <w:t xml:space="preserve"> der her ist. </w:t>
      </w:r>
      <w:proofErr w:type="spellStart"/>
      <w:r>
        <w:t>Hiere</w:t>
      </w:r>
      <w:proofErr w:type="spellEnd"/>
      <w:r>
        <w:t xml:space="preserve">. 27. Das ist </w:t>
      </w:r>
      <w:proofErr w:type="spellStart"/>
      <w:r>
        <w:t>eyn</w:t>
      </w:r>
      <w:proofErr w:type="spellEnd"/>
      <w:r>
        <w:t xml:space="preserve"> </w:t>
      </w:r>
      <w:proofErr w:type="spellStart"/>
      <w:r>
        <w:t>vrsach</w:t>
      </w:r>
      <w:proofErr w:type="spellEnd"/>
      <w:r>
        <w:t xml:space="preserve"> das sich Propheten </w:t>
      </w:r>
      <w:proofErr w:type="spellStart"/>
      <w:r>
        <w:t>offtmalß</w:t>
      </w:r>
      <w:proofErr w:type="spellEnd"/>
      <w:r>
        <w:t xml:space="preserve"> bedingen. sagende. Ich werde kein </w:t>
      </w:r>
      <w:proofErr w:type="spellStart"/>
      <w:r>
        <w:t>hoffenung</w:t>
      </w:r>
      <w:proofErr w:type="spellEnd"/>
      <w:r>
        <w:t xml:space="preserve"> </w:t>
      </w:r>
      <w:proofErr w:type="spellStart"/>
      <w:r>
        <w:t>vff</w:t>
      </w:r>
      <w:proofErr w:type="spellEnd"/>
      <w:r>
        <w:t xml:space="preserve"> meinen bogen setzen Mein </w:t>
      </w:r>
      <w:proofErr w:type="spellStart"/>
      <w:r>
        <w:t>schwert</w:t>
      </w:r>
      <w:proofErr w:type="spellEnd"/>
      <w:r>
        <w:t xml:space="preserve"> </w:t>
      </w:r>
      <w:proofErr w:type="spellStart"/>
      <w:r>
        <w:t>wirt</w:t>
      </w:r>
      <w:proofErr w:type="spellEnd"/>
      <w:r>
        <w:t xml:space="preserve"> mich </w:t>
      </w:r>
      <w:proofErr w:type="spellStart"/>
      <w:r>
        <w:t>nit</w:t>
      </w:r>
      <w:proofErr w:type="spellEnd"/>
      <w:r>
        <w:t xml:space="preserve"> selig machen. </w:t>
      </w:r>
      <w:proofErr w:type="spellStart"/>
      <w:r>
        <w:t>Ir</w:t>
      </w:r>
      <w:proofErr w:type="spellEnd"/>
      <w:r>
        <w:t xml:space="preserve"> </w:t>
      </w:r>
      <w:proofErr w:type="spellStart"/>
      <w:r>
        <w:t>solt</w:t>
      </w:r>
      <w:proofErr w:type="spellEnd"/>
      <w:r>
        <w:t xml:space="preserve"> </w:t>
      </w:r>
      <w:proofErr w:type="spellStart"/>
      <w:r>
        <w:t>nit</w:t>
      </w:r>
      <w:proofErr w:type="spellEnd"/>
      <w:r>
        <w:t xml:space="preserve"> in die </w:t>
      </w:r>
      <w:proofErr w:type="spellStart"/>
      <w:r>
        <w:t>fursten</w:t>
      </w:r>
      <w:proofErr w:type="spellEnd"/>
      <w:r>
        <w:t xml:space="preserve"> </w:t>
      </w:r>
      <w:proofErr w:type="spellStart"/>
      <w:r>
        <w:t>vertrauhen</w:t>
      </w:r>
      <w:proofErr w:type="spellEnd"/>
      <w:r>
        <w:t xml:space="preserve"> / das thun sie derhalben </w:t>
      </w:r>
      <w:proofErr w:type="spellStart"/>
      <w:r>
        <w:t>dz</w:t>
      </w:r>
      <w:proofErr w:type="spellEnd"/>
      <w:r>
        <w:t xml:space="preserve"> sie </w:t>
      </w:r>
      <w:proofErr w:type="spellStart"/>
      <w:r>
        <w:t>keynen</w:t>
      </w:r>
      <w:proofErr w:type="spellEnd"/>
      <w:r>
        <w:t xml:space="preserve"> </w:t>
      </w:r>
      <w:proofErr w:type="spellStart"/>
      <w:r>
        <w:t>frombden</w:t>
      </w:r>
      <w:proofErr w:type="spellEnd"/>
      <w:r>
        <w:t xml:space="preserve"> </w:t>
      </w:r>
      <w:proofErr w:type="spellStart"/>
      <w:r>
        <w:t>got</w:t>
      </w:r>
      <w:proofErr w:type="spellEnd"/>
      <w:r>
        <w:t xml:space="preserve"> wellen machen / das sie </w:t>
      </w:r>
      <w:proofErr w:type="spellStart"/>
      <w:r>
        <w:t>keyn</w:t>
      </w:r>
      <w:proofErr w:type="spellEnd"/>
      <w:r>
        <w:t xml:space="preserve"> </w:t>
      </w:r>
      <w:proofErr w:type="spellStart"/>
      <w:r>
        <w:t>bild</w:t>
      </w:r>
      <w:proofErr w:type="spellEnd"/>
      <w:r>
        <w:t xml:space="preserve"> </w:t>
      </w:r>
      <w:proofErr w:type="spellStart"/>
      <w:r>
        <w:t>yn</w:t>
      </w:r>
      <w:proofErr w:type="spellEnd"/>
      <w:r>
        <w:t xml:space="preserve"> </w:t>
      </w:r>
      <w:proofErr w:type="spellStart"/>
      <w:r>
        <w:t>yrem</w:t>
      </w:r>
      <w:proofErr w:type="spellEnd"/>
      <w:r>
        <w:t xml:space="preserve"> </w:t>
      </w:r>
      <w:proofErr w:type="spellStart"/>
      <w:r>
        <w:t>hertz</w:t>
      </w:r>
      <w:proofErr w:type="spellEnd"/>
      <w:r>
        <w:t xml:space="preserve"> wollen haben / sie wollen den allein bekennen / der </w:t>
      </w:r>
      <w:proofErr w:type="spellStart"/>
      <w:r>
        <w:t>vnverbildlich</w:t>
      </w:r>
      <w:proofErr w:type="spellEnd"/>
      <w:r>
        <w:t xml:space="preserve"> ist. Dan </w:t>
      </w:r>
      <w:proofErr w:type="spellStart"/>
      <w:r>
        <w:t>gott</w:t>
      </w:r>
      <w:proofErr w:type="spellEnd"/>
      <w:r>
        <w:t xml:space="preserve"> </w:t>
      </w:r>
      <w:proofErr w:type="spellStart"/>
      <w:r>
        <w:t>kanß</w:t>
      </w:r>
      <w:proofErr w:type="spellEnd"/>
      <w:r>
        <w:t xml:space="preserve"> </w:t>
      </w:r>
      <w:proofErr w:type="spellStart"/>
      <w:r>
        <w:t>nit</w:t>
      </w:r>
      <w:proofErr w:type="spellEnd"/>
      <w:r>
        <w:t xml:space="preserve"> </w:t>
      </w:r>
      <w:proofErr w:type="spellStart"/>
      <w:r>
        <w:t>leyden</w:t>
      </w:r>
      <w:proofErr w:type="spellEnd"/>
      <w:r>
        <w:t xml:space="preserve">. </w:t>
      </w:r>
    </w:p>
    <w:p w14:paraId="70410942" w14:textId="77777777" w:rsidR="00D56726" w:rsidRDefault="00D56726" w:rsidP="00D56726">
      <w:pPr>
        <w:pStyle w:val="StandardWeb"/>
      </w:pPr>
      <w:r>
        <w:t xml:space="preserve">Derwegen saget </w:t>
      </w:r>
      <w:proofErr w:type="spellStart"/>
      <w:r>
        <w:t>got</w:t>
      </w:r>
      <w:proofErr w:type="spellEnd"/>
      <w:r>
        <w:t xml:space="preserve"> bald darnach (</w:t>
      </w:r>
      <w:proofErr w:type="spellStart"/>
      <w:r>
        <w:t>alß</w:t>
      </w:r>
      <w:proofErr w:type="spellEnd"/>
      <w:r>
        <w:t xml:space="preserve"> ehr das gebot hab. Du </w:t>
      </w:r>
      <w:proofErr w:type="spellStart"/>
      <w:r>
        <w:t>solst</w:t>
      </w:r>
      <w:proofErr w:type="spellEnd"/>
      <w:r>
        <w:t xml:space="preserve"> </w:t>
      </w:r>
      <w:proofErr w:type="spellStart"/>
      <w:r>
        <w:t>nit</w:t>
      </w:r>
      <w:proofErr w:type="spellEnd"/>
      <w:r>
        <w:t xml:space="preserve"> </w:t>
      </w:r>
      <w:proofErr w:type="spellStart"/>
      <w:r>
        <w:t>fromde</w:t>
      </w:r>
      <w:proofErr w:type="spellEnd"/>
      <w:r>
        <w:t xml:space="preserve"> </w:t>
      </w:r>
      <w:proofErr w:type="spellStart"/>
      <w:r>
        <w:t>gotter</w:t>
      </w:r>
      <w:proofErr w:type="spellEnd"/>
      <w:r>
        <w:t xml:space="preserve"> haben) Du </w:t>
      </w:r>
      <w:proofErr w:type="spellStart"/>
      <w:r>
        <w:t>solst</w:t>
      </w:r>
      <w:proofErr w:type="spellEnd"/>
      <w:r>
        <w:t xml:space="preserve"> kein geschnitzte oder </w:t>
      </w:r>
      <w:proofErr w:type="spellStart"/>
      <w:r>
        <w:t>gehawben</w:t>
      </w:r>
      <w:proofErr w:type="spellEnd"/>
      <w:r>
        <w:t xml:space="preserve"> </w:t>
      </w:r>
      <w:proofErr w:type="spellStart"/>
      <w:r>
        <w:t>bild</w:t>
      </w:r>
      <w:proofErr w:type="spellEnd"/>
      <w:r>
        <w:t xml:space="preserve"> machen. Du </w:t>
      </w:r>
      <w:proofErr w:type="spellStart"/>
      <w:r>
        <w:t>solt</w:t>
      </w:r>
      <w:proofErr w:type="spellEnd"/>
      <w:r>
        <w:t xml:space="preserve"> kein </w:t>
      </w:r>
      <w:proofErr w:type="spellStart"/>
      <w:r>
        <w:t>gleichnis</w:t>
      </w:r>
      <w:proofErr w:type="spellEnd"/>
      <w:r>
        <w:t xml:space="preserve"> machen / das oben / </w:t>
      </w:r>
      <w:proofErr w:type="spellStart"/>
      <w:r>
        <w:t>ym</w:t>
      </w:r>
      <w:proofErr w:type="spellEnd"/>
      <w:r>
        <w:t xml:space="preserve"> </w:t>
      </w:r>
      <w:proofErr w:type="spellStart"/>
      <w:r>
        <w:t>hyemel</w:t>
      </w:r>
      <w:proofErr w:type="spellEnd"/>
      <w:r>
        <w:t xml:space="preserve"> ist / oder das </w:t>
      </w:r>
      <w:proofErr w:type="spellStart"/>
      <w:r>
        <w:t>vnthen</w:t>
      </w:r>
      <w:proofErr w:type="spellEnd"/>
      <w:r>
        <w:t xml:space="preserve"> in der erden ist / oder das </w:t>
      </w:r>
      <w:proofErr w:type="spellStart"/>
      <w:r>
        <w:t>ym</w:t>
      </w:r>
      <w:proofErr w:type="spellEnd"/>
      <w:r>
        <w:t xml:space="preserve"> </w:t>
      </w:r>
      <w:proofErr w:type="spellStart"/>
      <w:r>
        <w:t>wasser</w:t>
      </w:r>
      <w:proofErr w:type="spellEnd"/>
      <w:r>
        <w:t xml:space="preserve"> ist. Du </w:t>
      </w:r>
      <w:proofErr w:type="spellStart"/>
      <w:r>
        <w:t>solst</w:t>
      </w:r>
      <w:proofErr w:type="spellEnd"/>
      <w:r>
        <w:t xml:space="preserve"> sie </w:t>
      </w:r>
      <w:proofErr w:type="spellStart"/>
      <w:r>
        <w:t>nit</w:t>
      </w:r>
      <w:proofErr w:type="spellEnd"/>
      <w:r>
        <w:t xml:space="preserve"> anbeten. Du </w:t>
      </w:r>
      <w:proofErr w:type="spellStart"/>
      <w:r>
        <w:t>solst</w:t>
      </w:r>
      <w:proofErr w:type="spellEnd"/>
      <w:r>
        <w:t xml:space="preserve"> sie </w:t>
      </w:r>
      <w:proofErr w:type="spellStart"/>
      <w:r>
        <w:t>nit</w:t>
      </w:r>
      <w:proofErr w:type="spellEnd"/>
      <w:r>
        <w:t xml:space="preserve"> </w:t>
      </w:r>
      <w:proofErr w:type="spellStart"/>
      <w:r>
        <w:t>eheren</w:t>
      </w:r>
      <w:proofErr w:type="spellEnd"/>
      <w:r>
        <w:t xml:space="preserve">. Ich </w:t>
      </w:r>
      <w:proofErr w:type="spellStart"/>
      <w:r>
        <w:t>byn</w:t>
      </w:r>
      <w:proofErr w:type="spellEnd"/>
      <w:r>
        <w:t xml:space="preserve"> dein </w:t>
      </w:r>
      <w:proofErr w:type="spellStart"/>
      <w:r>
        <w:t>gott</w:t>
      </w:r>
      <w:proofErr w:type="spellEnd"/>
      <w:r>
        <w:t xml:space="preserve"> / ein </w:t>
      </w:r>
      <w:proofErr w:type="spellStart"/>
      <w:r>
        <w:t>starcker</w:t>
      </w:r>
      <w:proofErr w:type="spellEnd"/>
      <w:r>
        <w:t xml:space="preserve"> </w:t>
      </w:r>
      <w:proofErr w:type="spellStart"/>
      <w:r>
        <w:t>vnd</w:t>
      </w:r>
      <w:proofErr w:type="spellEnd"/>
      <w:r>
        <w:t xml:space="preserve"> </w:t>
      </w:r>
      <w:proofErr w:type="spellStart"/>
      <w:r>
        <w:t>rachsamer</w:t>
      </w:r>
      <w:proofErr w:type="spellEnd"/>
      <w:r>
        <w:t xml:space="preserve"> </w:t>
      </w:r>
      <w:proofErr w:type="spellStart"/>
      <w:r>
        <w:t>gott</w:t>
      </w:r>
      <w:proofErr w:type="spellEnd"/>
      <w:r>
        <w:t xml:space="preserve"> / ein </w:t>
      </w:r>
      <w:proofErr w:type="spellStart"/>
      <w:r>
        <w:t>eufferer</w:t>
      </w:r>
      <w:proofErr w:type="spellEnd"/>
      <w:r>
        <w:t xml:space="preserve"> / </w:t>
      </w:r>
      <w:proofErr w:type="spellStart"/>
      <w:r>
        <w:t>dero</w:t>
      </w:r>
      <w:proofErr w:type="spellEnd"/>
      <w:r>
        <w:t xml:space="preserve"> </w:t>
      </w:r>
      <w:proofErr w:type="spellStart"/>
      <w:r>
        <w:t>boßheiten</w:t>
      </w:r>
      <w:proofErr w:type="spellEnd"/>
      <w:r>
        <w:t xml:space="preserve"> der </w:t>
      </w:r>
      <w:proofErr w:type="spellStart"/>
      <w:r>
        <w:t>vetter</w:t>
      </w:r>
      <w:proofErr w:type="spellEnd"/>
      <w:r>
        <w:t xml:space="preserve"> in </w:t>
      </w:r>
      <w:proofErr w:type="spellStart"/>
      <w:r>
        <w:t>yren</w:t>
      </w:r>
      <w:proofErr w:type="spellEnd"/>
      <w:r>
        <w:t xml:space="preserve"> </w:t>
      </w:r>
      <w:proofErr w:type="spellStart"/>
      <w:r>
        <w:t>Sonen</w:t>
      </w:r>
      <w:proofErr w:type="spellEnd"/>
      <w:r>
        <w:t xml:space="preserve"> strafft. </w:t>
      </w:r>
      <w:proofErr w:type="spellStart"/>
      <w:r>
        <w:t>Exo</w:t>
      </w:r>
      <w:proofErr w:type="spellEnd"/>
      <w:r>
        <w:t xml:space="preserve">. xx. </w:t>
      </w:r>
    </w:p>
    <w:p w14:paraId="0A0D1840" w14:textId="77777777" w:rsidR="00D56726" w:rsidRDefault="00D56726" w:rsidP="00D56726">
      <w:pPr>
        <w:pStyle w:val="StandardWeb"/>
      </w:pPr>
      <w:proofErr w:type="spellStart"/>
      <w:r>
        <w:t>Sih</w:t>
      </w:r>
      <w:proofErr w:type="spellEnd"/>
      <w:r>
        <w:t xml:space="preserve"> wie </w:t>
      </w:r>
      <w:proofErr w:type="spellStart"/>
      <w:r>
        <w:t>got</w:t>
      </w:r>
      <w:proofErr w:type="spellEnd"/>
      <w:r>
        <w:t xml:space="preserve"> allerley </w:t>
      </w:r>
      <w:proofErr w:type="spellStart"/>
      <w:r>
        <w:t>bilder</w:t>
      </w:r>
      <w:proofErr w:type="spellEnd"/>
      <w:r>
        <w:t xml:space="preserve"> verbeut / </w:t>
      </w:r>
      <w:proofErr w:type="spellStart"/>
      <w:r>
        <w:t>darumb</w:t>
      </w:r>
      <w:proofErr w:type="spellEnd"/>
      <w:r>
        <w:t xml:space="preserve"> das </w:t>
      </w:r>
      <w:proofErr w:type="spellStart"/>
      <w:r>
        <w:t>menschen</w:t>
      </w:r>
      <w:proofErr w:type="spellEnd"/>
      <w:r>
        <w:t xml:space="preserve"> </w:t>
      </w:r>
      <w:proofErr w:type="spellStart"/>
      <w:r>
        <w:t>leychtfertig</w:t>
      </w:r>
      <w:proofErr w:type="spellEnd"/>
      <w:r>
        <w:t xml:space="preserve"> </w:t>
      </w:r>
      <w:proofErr w:type="spellStart"/>
      <w:r>
        <w:t>seind</w:t>
      </w:r>
      <w:proofErr w:type="spellEnd"/>
      <w:r>
        <w:t xml:space="preserve"> / </w:t>
      </w:r>
      <w:proofErr w:type="spellStart"/>
      <w:r>
        <w:t>vnd</w:t>
      </w:r>
      <w:proofErr w:type="spellEnd"/>
      <w:r>
        <w:t xml:space="preserve"> </w:t>
      </w:r>
      <w:proofErr w:type="spellStart"/>
      <w:r>
        <w:t>gneigt</w:t>
      </w:r>
      <w:proofErr w:type="spellEnd"/>
      <w:r>
        <w:t xml:space="preserve"> / sie </w:t>
      </w:r>
      <w:proofErr w:type="spellStart"/>
      <w:r>
        <w:t>antzubeten</w:t>
      </w:r>
      <w:proofErr w:type="spellEnd"/>
      <w:r>
        <w:t xml:space="preserve">. Derhalben spricht </w:t>
      </w:r>
      <w:proofErr w:type="spellStart"/>
      <w:r>
        <w:t>got</w:t>
      </w:r>
      <w:proofErr w:type="spellEnd"/>
      <w:r>
        <w:t xml:space="preserve"> / du </w:t>
      </w:r>
      <w:proofErr w:type="spellStart"/>
      <w:r>
        <w:t>solt</w:t>
      </w:r>
      <w:proofErr w:type="spellEnd"/>
      <w:r>
        <w:t xml:space="preserve"> sie </w:t>
      </w:r>
      <w:proofErr w:type="spellStart"/>
      <w:r>
        <w:t>nit</w:t>
      </w:r>
      <w:proofErr w:type="spellEnd"/>
      <w:r>
        <w:t xml:space="preserve"> </w:t>
      </w:r>
      <w:proofErr w:type="spellStart"/>
      <w:r>
        <w:t>anbetten</w:t>
      </w:r>
      <w:proofErr w:type="spellEnd"/>
      <w:r>
        <w:t xml:space="preserve"> / du </w:t>
      </w:r>
      <w:proofErr w:type="spellStart"/>
      <w:r>
        <w:t>salt</w:t>
      </w:r>
      <w:proofErr w:type="spellEnd"/>
      <w:r>
        <w:t xml:space="preserve"> sie auch </w:t>
      </w:r>
      <w:proofErr w:type="spellStart"/>
      <w:r>
        <w:t>nit</w:t>
      </w:r>
      <w:proofErr w:type="spellEnd"/>
      <w:r>
        <w:t xml:space="preserve"> </w:t>
      </w:r>
      <w:proofErr w:type="spellStart"/>
      <w:r>
        <w:t>eheren</w:t>
      </w:r>
      <w:proofErr w:type="spellEnd"/>
      <w:r>
        <w:t xml:space="preserve">. Damit verbeut </w:t>
      </w:r>
      <w:proofErr w:type="spellStart"/>
      <w:r>
        <w:t>got</w:t>
      </w:r>
      <w:proofErr w:type="spellEnd"/>
      <w:r>
        <w:t xml:space="preserve"> aller </w:t>
      </w:r>
      <w:proofErr w:type="spellStart"/>
      <w:r>
        <w:t>ehererbittung</w:t>
      </w:r>
      <w:proofErr w:type="spellEnd"/>
      <w:r>
        <w:t xml:space="preserve"> / </w:t>
      </w:r>
      <w:proofErr w:type="spellStart"/>
      <w:r>
        <w:t>vnd</w:t>
      </w:r>
      <w:proofErr w:type="spellEnd"/>
      <w:r>
        <w:t xml:space="preserve"> bricht der Papisten </w:t>
      </w:r>
      <w:proofErr w:type="spellStart"/>
      <w:r>
        <w:t>schluffwinckell</w:t>
      </w:r>
      <w:proofErr w:type="spellEnd"/>
      <w:r>
        <w:t xml:space="preserve"> / welche </w:t>
      </w:r>
      <w:proofErr w:type="spellStart"/>
      <w:r>
        <w:t>alletzeit</w:t>
      </w:r>
      <w:proofErr w:type="spellEnd"/>
      <w:r>
        <w:t xml:space="preserve"> durch </w:t>
      </w:r>
      <w:proofErr w:type="spellStart"/>
      <w:r>
        <w:t>yre</w:t>
      </w:r>
      <w:proofErr w:type="spellEnd"/>
      <w:r>
        <w:t xml:space="preserve"> </w:t>
      </w:r>
      <w:proofErr w:type="spellStart"/>
      <w:r>
        <w:t>behendigkeit</w:t>
      </w:r>
      <w:proofErr w:type="spellEnd"/>
      <w:r>
        <w:t xml:space="preserve"> / der </w:t>
      </w:r>
      <w:proofErr w:type="spellStart"/>
      <w:r>
        <w:t>schriff</w:t>
      </w:r>
      <w:proofErr w:type="spellEnd"/>
      <w:r>
        <w:t xml:space="preserve"> </w:t>
      </w:r>
      <w:proofErr w:type="spellStart"/>
      <w:r>
        <w:t>gewalt</w:t>
      </w:r>
      <w:proofErr w:type="spellEnd"/>
      <w:r>
        <w:t xml:space="preserve"> </w:t>
      </w:r>
      <w:proofErr w:type="spellStart"/>
      <w:r>
        <w:t>thund</w:t>
      </w:r>
      <w:proofErr w:type="spellEnd"/>
      <w:r>
        <w:t xml:space="preserve"> / </w:t>
      </w:r>
      <w:proofErr w:type="spellStart"/>
      <w:r>
        <w:t>vnd</w:t>
      </w:r>
      <w:proofErr w:type="spellEnd"/>
      <w:r>
        <w:t xml:space="preserve"> machen </w:t>
      </w:r>
      <w:proofErr w:type="spellStart"/>
      <w:r>
        <w:t>schwartz</w:t>
      </w:r>
      <w:proofErr w:type="spellEnd"/>
      <w:r>
        <w:t xml:space="preserve"> / das weiß ist / </w:t>
      </w:r>
      <w:proofErr w:type="spellStart"/>
      <w:r>
        <w:t>boß</w:t>
      </w:r>
      <w:proofErr w:type="spellEnd"/>
      <w:r>
        <w:t xml:space="preserve"> das gut ist. Ob einer </w:t>
      </w:r>
      <w:proofErr w:type="spellStart"/>
      <w:r>
        <w:t>dorfft</w:t>
      </w:r>
      <w:proofErr w:type="spellEnd"/>
      <w:r>
        <w:t xml:space="preserve"> sagen. Ja ich bette die </w:t>
      </w:r>
      <w:proofErr w:type="spellStart"/>
      <w:r>
        <w:t>bilder</w:t>
      </w:r>
      <w:proofErr w:type="spellEnd"/>
      <w:r>
        <w:t xml:space="preserve"> </w:t>
      </w:r>
      <w:proofErr w:type="spellStart"/>
      <w:r>
        <w:t>nit</w:t>
      </w:r>
      <w:proofErr w:type="spellEnd"/>
      <w:r>
        <w:t xml:space="preserve"> an. Ich thun in </w:t>
      </w:r>
      <w:proofErr w:type="spellStart"/>
      <w:r>
        <w:t>nit</w:t>
      </w:r>
      <w:proofErr w:type="spellEnd"/>
      <w:r>
        <w:t xml:space="preserve"> </w:t>
      </w:r>
      <w:proofErr w:type="spellStart"/>
      <w:r>
        <w:t>ehere</w:t>
      </w:r>
      <w:proofErr w:type="spellEnd"/>
      <w:r>
        <w:t xml:space="preserve"> von </w:t>
      </w:r>
      <w:proofErr w:type="spellStart"/>
      <w:r>
        <w:t>yren</w:t>
      </w:r>
      <w:proofErr w:type="spellEnd"/>
      <w:r>
        <w:t xml:space="preserve"> wegen / sonder von der heiligen wegen / die sie </w:t>
      </w:r>
      <w:proofErr w:type="spellStart"/>
      <w:r>
        <w:t>bedewten</w:t>
      </w:r>
      <w:proofErr w:type="spellEnd"/>
      <w:r>
        <w:t xml:space="preserve">. Antwort </w:t>
      </w:r>
      <w:proofErr w:type="spellStart"/>
      <w:r>
        <w:t>gott</w:t>
      </w:r>
      <w:proofErr w:type="spellEnd"/>
      <w:r>
        <w:t xml:space="preserve"> </w:t>
      </w:r>
      <w:proofErr w:type="spellStart"/>
      <w:r>
        <w:t>kurtzlich</w:t>
      </w:r>
      <w:proofErr w:type="spellEnd"/>
      <w:r>
        <w:t xml:space="preserve"> </w:t>
      </w:r>
      <w:proofErr w:type="spellStart"/>
      <w:r>
        <w:t>vnd</w:t>
      </w:r>
      <w:proofErr w:type="spellEnd"/>
      <w:r>
        <w:t xml:space="preserve"> mit lichten worten. </w:t>
      </w:r>
    </w:p>
    <w:p w14:paraId="3367F8B0" w14:textId="77777777" w:rsidR="00D56726" w:rsidRDefault="00D56726" w:rsidP="00D56726">
      <w:pPr>
        <w:pStyle w:val="StandardWeb"/>
      </w:pPr>
      <w:r>
        <w:t xml:space="preserve">Du </w:t>
      </w:r>
      <w:proofErr w:type="spellStart"/>
      <w:r>
        <w:t>salst</w:t>
      </w:r>
      <w:proofErr w:type="spellEnd"/>
      <w:r>
        <w:t xml:space="preserve"> sie </w:t>
      </w:r>
      <w:proofErr w:type="spellStart"/>
      <w:r>
        <w:t>nit</w:t>
      </w:r>
      <w:proofErr w:type="spellEnd"/>
      <w:r>
        <w:t xml:space="preserve"> </w:t>
      </w:r>
      <w:proofErr w:type="spellStart"/>
      <w:r>
        <w:t>anbetten</w:t>
      </w:r>
      <w:proofErr w:type="spellEnd"/>
      <w:r>
        <w:t xml:space="preserve">. Du </w:t>
      </w:r>
      <w:proofErr w:type="spellStart"/>
      <w:r>
        <w:t>salst</w:t>
      </w:r>
      <w:proofErr w:type="spellEnd"/>
      <w:r>
        <w:t xml:space="preserve"> sie </w:t>
      </w:r>
      <w:proofErr w:type="spellStart"/>
      <w:r>
        <w:t>nit</w:t>
      </w:r>
      <w:proofErr w:type="spellEnd"/>
      <w:r>
        <w:t xml:space="preserve"> </w:t>
      </w:r>
      <w:proofErr w:type="spellStart"/>
      <w:r>
        <w:t>eheren</w:t>
      </w:r>
      <w:proofErr w:type="spellEnd"/>
      <w:r>
        <w:t xml:space="preserve">. </w:t>
      </w:r>
      <w:proofErr w:type="spellStart"/>
      <w:r>
        <w:t>Gloßiers</w:t>
      </w:r>
      <w:proofErr w:type="spellEnd"/>
      <w:r>
        <w:t xml:space="preserve"> wie du </w:t>
      </w:r>
      <w:proofErr w:type="spellStart"/>
      <w:r>
        <w:t>kanst</w:t>
      </w:r>
      <w:proofErr w:type="spellEnd"/>
      <w:r>
        <w:t xml:space="preserve"> / du </w:t>
      </w:r>
      <w:proofErr w:type="spellStart"/>
      <w:r>
        <w:t>salt</w:t>
      </w:r>
      <w:proofErr w:type="spellEnd"/>
      <w:r>
        <w:t xml:space="preserve"> sie stracks </w:t>
      </w:r>
      <w:proofErr w:type="spellStart"/>
      <w:r>
        <w:t>nit</w:t>
      </w:r>
      <w:proofErr w:type="spellEnd"/>
      <w:r>
        <w:t xml:space="preserve"> anbeten / du </w:t>
      </w:r>
      <w:proofErr w:type="spellStart"/>
      <w:r>
        <w:t>salst</w:t>
      </w:r>
      <w:proofErr w:type="spellEnd"/>
      <w:r>
        <w:t xml:space="preserve"> kein </w:t>
      </w:r>
      <w:proofErr w:type="spellStart"/>
      <w:r>
        <w:t>knye</w:t>
      </w:r>
      <w:proofErr w:type="spellEnd"/>
      <w:r>
        <w:t xml:space="preserve"> vor </w:t>
      </w:r>
      <w:proofErr w:type="spellStart"/>
      <w:r>
        <w:t>yhn</w:t>
      </w:r>
      <w:proofErr w:type="spellEnd"/>
      <w:r>
        <w:t xml:space="preserve"> </w:t>
      </w:r>
      <w:proofErr w:type="spellStart"/>
      <w:r>
        <w:t>byegen</w:t>
      </w:r>
      <w:proofErr w:type="spellEnd"/>
      <w:r>
        <w:t xml:space="preserve"> / du </w:t>
      </w:r>
      <w:proofErr w:type="spellStart"/>
      <w:r>
        <w:t>solst</w:t>
      </w:r>
      <w:proofErr w:type="spellEnd"/>
      <w:r>
        <w:t xml:space="preserve"> kein licht vor </w:t>
      </w:r>
      <w:proofErr w:type="spellStart"/>
      <w:r>
        <w:t>yhn</w:t>
      </w:r>
      <w:proofErr w:type="spellEnd"/>
      <w:r>
        <w:t xml:space="preserve"> </w:t>
      </w:r>
      <w:proofErr w:type="spellStart"/>
      <w:r>
        <w:t>antzunnen</w:t>
      </w:r>
      <w:proofErr w:type="spellEnd"/>
      <w:r>
        <w:t xml:space="preserve">. Wan </w:t>
      </w:r>
      <w:proofErr w:type="spellStart"/>
      <w:r>
        <w:t>ichs</w:t>
      </w:r>
      <w:proofErr w:type="spellEnd"/>
      <w:r>
        <w:t xml:space="preserve"> haben </w:t>
      </w:r>
      <w:proofErr w:type="spellStart"/>
      <w:r>
        <w:t>wolt</w:t>
      </w:r>
      <w:proofErr w:type="spellEnd"/>
      <w:r>
        <w:t xml:space="preserve">. spricht </w:t>
      </w:r>
      <w:proofErr w:type="spellStart"/>
      <w:r>
        <w:t>gott</w:t>
      </w:r>
      <w:proofErr w:type="spellEnd"/>
      <w:r>
        <w:t xml:space="preserve">. </w:t>
      </w:r>
      <w:proofErr w:type="spellStart"/>
      <w:r>
        <w:t>dastu</w:t>
      </w:r>
      <w:proofErr w:type="spellEnd"/>
      <w:r>
        <w:t xml:space="preserve"> mich / oder meine heiligen / </w:t>
      </w:r>
      <w:proofErr w:type="spellStart"/>
      <w:r>
        <w:t>solst</w:t>
      </w:r>
      <w:proofErr w:type="spellEnd"/>
      <w:r>
        <w:t xml:space="preserve"> in </w:t>
      </w:r>
      <w:proofErr w:type="spellStart"/>
      <w:r>
        <w:t>bildnis</w:t>
      </w:r>
      <w:proofErr w:type="spellEnd"/>
      <w:r>
        <w:t xml:space="preserve"> </w:t>
      </w:r>
      <w:proofErr w:type="spellStart"/>
      <w:r>
        <w:t>eheren</w:t>
      </w:r>
      <w:proofErr w:type="spellEnd"/>
      <w:r>
        <w:t xml:space="preserve"> / ich </w:t>
      </w:r>
      <w:proofErr w:type="spellStart"/>
      <w:r>
        <w:t>wolt</w:t>
      </w:r>
      <w:proofErr w:type="spellEnd"/>
      <w:r>
        <w:t xml:space="preserve"> </w:t>
      </w:r>
      <w:proofErr w:type="spellStart"/>
      <w:r>
        <w:t>dirs</w:t>
      </w:r>
      <w:proofErr w:type="spellEnd"/>
      <w:r>
        <w:t xml:space="preserve"> </w:t>
      </w:r>
      <w:proofErr w:type="spellStart"/>
      <w:r>
        <w:t>nit</w:t>
      </w:r>
      <w:proofErr w:type="spellEnd"/>
      <w:r>
        <w:t xml:space="preserve"> </w:t>
      </w:r>
      <w:proofErr w:type="spellStart"/>
      <w:r>
        <w:t>verbotten</w:t>
      </w:r>
      <w:proofErr w:type="spellEnd"/>
      <w:r>
        <w:t xml:space="preserve"> haben / </w:t>
      </w:r>
      <w:proofErr w:type="spellStart"/>
      <w:r>
        <w:t>bildnis</w:t>
      </w:r>
      <w:proofErr w:type="spellEnd"/>
      <w:r>
        <w:t xml:space="preserve"> </w:t>
      </w:r>
      <w:proofErr w:type="spellStart"/>
      <w:r>
        <w:t>vnd</w:t>
      </w:r>
      <w:proofErr w:type="spellEnd"/>
      <w:r>
        <w:t xml:space="preserve"> </w:t>
      </w:r>
      <w:proofErr w:type="spellStart"/>
      <w:r>
        <w:t>gleichnis</w:t>
      </w:r>
      <w:proofErr w:type="spellEnd"/>
      <w:r>
        <w:t xml:space="preserve"> </w:t>
      </w:r>
      <w:proofErr w:type="spellStart"/>
      <w:r>
        <w:t>tzumachen</w:t>
      </w:r>
      <w:proofErr w:type="spellEnd"/>
      <w:r>
        <w:t xml:space="preserve">. </w:t>
      </w:r>
    </w:p>
    <w:p w14:paraId="36BC3C93" w14:textId="77777777" w:rsidR="00D56726" w:rsidRDefault="00D56726" w:rsidP="00D56726">
      <w:pPr>
        <w:pStyle w:val="StandardWeb"/>
      </w:pPr>
      <w:proofErr w:type="spellStart"/>
      <w:r>
        <w:t>Nhu</w:t>
      </w:r>
      <w:proofErr w:type="spellEnd"/>
      <w:r>
        <w:t xml:space="preserve"> </w:t>
      </w:r>
      <w:proofErr w:type="spellStart"/>
      <w:r>
        <w:t>wil</w:t>
      </w:r>
      <w:proofErr w:type="spellEnd"/>
      <w:r>
        <w:t xml:space="preserve"> ich </w:t>
      </w:r>
      <w:proofErr w:type="spellStart"/>
      <w:r>
        <w:t>beweißen</w:t>
      </w:r>
      <w:proofErr w:type="spellEnd"/>
      <w:r>
        <w:t xml:space="preserve"> / das Christen bekennen </w:t>
      </w:r>
      <w:proofErr w:type="spellStart"/>
      <w:r>
        <w:t>mussen</w:t>
      </w:r>
      <w:proofErr w:type="spellEnd"/>
      <w:r>
        <w:t xml:space="preserve"> das sie </w:t>
      </w:r>
      <w:proofErr w:type="spellStart"/>
      <w:r>
        <w:t>yren</w:t>
      </w:r>
      <w:proofErr w:type="spellEnd"/>
      <w:r>
        <w:t xml:space="preserve"> </w:t>
      </w:r>
      <w:proofErr w:type="spellStart"/>
      <w:r>
        <w:t>Olgotzen</w:t>
      </w:r>
      <w:proofErr w:type="spellEnd"/>
      <w:r>
        <w:t xml:space="preserve"> </w:t>
      </w:r>
      <w:proofErr w:type="spellStart"/>
      <w:r>
        <w:t>ehere</w:t>
      </w:r>
      <w:proofErr w:type="spellEnd"/>
      <w:r>
        <w:t xml:space="preserve"> geben. </w:t>
      </w:r>
      <w:proofErr w:type="spellStart"/>
      <w:r>
        <w:t>Vrsach</w:t>
      </w:r>
      <w:proofErr w:type="spellEnd"/>
      <w:r>
        <w:t xml:space="preserve">. das sie vor </w:t>
      </w:r>
      <w:proofErr w:type="spellStart"/>
      <w:r>
        <w:t>yenen</w:t>
      </w:r>
      <w:proofErr w:type="spellEnd"/>
      <w:r>
        <w:t xml:space="preserve"> (von wegen / der </w:t>
      </w:r>
      <w:proofErr w:type="spellStart"/>
      <w:r>
        <w:t>vorstorben</w:t>
      </w:r>
      <w:proofErr w:type="spellEnd"/>
      <w:r>
        <w:t xml:space="preserve"> </w:t>
      </w:r>
      <w:proofErr w:type="spellStart"/>
      <w:r>
        <w:t>heyligen</w:t>
      </w:r>
      <w:proofErr w:type="spellEnd"/>
      <w:r>
        <w:t xml:space="preserve"> </w:t>
      </w:r>
      <w:proofErr w:type="spellStart"/>
      <w:r>
        <w:t>menschen</w:t>
      </w:r>
      <w:proofErr w:type="spellEnd"/>
      <w:r>
        <w:t xml:space="preserve">) sich </w:t>
      </w:r>
      <w:proofErr w:type="spellStart"/>
      <w:r>
        <w:t>krumen</w:t>
      </w:r>
      <w:proofErr w:type="spellEnd"/>
      <w:r>
        <w:t xml:space="preserve"> </w:t>
      </w:r>
      <w:proofErr w:type="spellStart"/>
      <w:r>
        <w:t>vnd</w:t>
      </w:r>
      <w:proofErr w:type="spellEnd"/>
      <w:r>
        <w:t xml:space="preserve"> biegen / damit </w:t>
      </w:r>
      <w:proofErr w:type="spellStart"/>
      <w:r>
        <w:t>wil</w:t>
      </w:r>
      <w:proofErr w:type="spellEnd"/>
      <w:r>
        <w:t xml:space="preserve"> ich </w:t>
      </w:r>
      <w:proofErr w:type="spellStart"/>
      <w:r>
        <w:t>vestiglich</w:t>
      </w:r>
      <w:proofErr w:type="spellEnd"/>
      <w:r>
        <w:t xml:space="preserve"> </w:t>
      </w:r>
      <w:proofErr w:type="spellStart"/>
      <w:r>
        <w:t>beschlißen</w:t>
      </w:r>
      <w:proofErr w:type="spellEnd"/>
      <w:r>
        <w:t xml:space="preserve"> / das sie / den bilden </w:t>
      </w:r>
      <w:proofErr w:type="spellStart"/>
      <w:r>
        <w:t>ehere</w:t>
      </w:r>
      <w:proofErr w:type="spellEnd"/>
      <w:r>
        <w:t xml:space="preserve"> </w:t>
      </w:r>
      <w:proofErr w:type="spellStart"/>
      <w:r>
        <w:t>ertzeigen</w:t>
      </w:r>
      <w:proofErr w:type="spellEnd"/>
      <w:r>
        <w:t xml:space="preserve">. Dan </w:t>
      </w:r>
      <w:proofErr w:type="spellStart"/>
      <w:r>
        <w:t>wan</w:t>
      </w:r>
      <w:proofErr w:type="spellEnd"/>
      <w:r>
        <w:t xml:space="preserve"> ich einem </w:t>
      </w:r>
      <w:proofErr w:type="spellStart"/>
      <w:r>
        <w:t>Marschalck</w:t>
      </w:r>
      <w:proofErr w:type="spellEnd"/>
      <w:r>
        <w:t xml:space="preserve"> </w:t>
      </w:r>
      <w:proofErr w:type="spellStart"/>
      <w:r>
        <w:t>ehere</w:t>
      </w:r>
      <w:proofErr w:type="spellEnd"/>
      <w:r>
        <w:t xml:space="preserve"> geben </w:t>
      </w:r>
      <w:proofErr w:type="spellStart"/>
      <w:r>
        <w:t>teht</w:t>
      </w:r>
      <w:proofErr w:type="spellEnd"/>
      <w:r>
        <w:t xml:space="preserve"> / von wegen seines </w:t>
      </w:r>
      <w:proofErr w:type="spellStart"/>
      <w:r>
        <w:t>fursten</w:t>
      </w:r>
      <w:proofErr w:type="spellEnd"/>
      <w:r>
        <w:t xml:space="preserve"> / </w:t>
      </w:r>
      <w:proofErr w:type="spellStart"/>
      <w:r>
        <w:t>ßo</w:t>
      </w:r>
      <w:proofErr w:type="spellEnd"/>
      <w:r>
        <w:t xml:space="preserve"> </w:t>
      </w:r>
      <w:proofErr w:type="spellStart"/>
      <w:r>
        <w:t>eheret</w:t>
      </w:r>
      <w:proofErr w:type="spellEnd"/>
      <w:r>
        <w:t xml:space="preserve"> ich </w:t>
      </w:r>
      <w:proofErr w:type="spellStart"/>
      <w:r>
        <w:t>yhn</w:t>
      </w:r>
      <w:proofErr w:type="spellEnd"/>
      <w:r>
        <w:t xml:space="preserve"> </w:t>
      </w:r>
      <w:proofErr w:type="spellStart"/>
      <w:r>
        <w:t>vnd</w:t>
      </w:r>
      <w:proofErr w:type="spellEnd"/>
      <w:r>
        <w:t xml:space="preserve"> seinen </w:t>
      </w:r>
      <w:proofErr w:type="spellStart"/>
      <w:r>
        <w:t>fursten</w:t>
      </w:r>
      <w:proofErr w:type="spellEnd"/>
      <w:r>
        <w:t xml:space="preserve">. Den </w:t>
      </w:r>
      <w:proofErr w:type="spellStart"/>
      <w:r>
        <w:t>diener</w:t>
      </w:r>
      <w:proofErr w:type="spellEnd"/>
      <w:r>
        <w:t xml:space="preserve"> als einen </w:t>
      </w:r>
      <w:proofErr w:type="spellStart"/>
      <w:r>
        <w:t>furstlichen</w:t>
      </w:r>
      <w:proofErr w:type="spellEnd"/>
      <w:r>
        <w:t xml:space="preserve"> </w:t>
      </w:r>
      <w:proofErr w:type="spellStart"/>
      <w:r>
        <w:t>diener</w:t>
      </w:r>
      <w:proofErr w:type="spellEnd"/>
      <w:r>
        <w:t xml:space="preserve"> / </w:t>
      </w:r>
      <w:proofErr w:type="spellStart"/>
      <w:r>
        <w:t>vnd</w:t>
      </w:r>
      <w:proofErr w:type="spellEnd"/>
      <w:r>
        <w:t xml:space="preserve"> den </w:t>
      </w:r>
      <w:proofErr w:type="spellStart"/>
      <w:r>
        <w:t>fursten</w:t>
      </w:r>
      <w:proofErr w:type="spellEnd"/>
      <w:r>
        <w:t xml:space="preserve"> </w:t>
      </w:r>
      <w:proofErr w:type="spellStart"/>
      <w:r>
        <w:t>tzuuoran</w:t>
      </w:r>
      <w:proofErr w:type="spellEnd"/>
      <w:r>
        <w:t xml:space="preserve">. </w:t>
      </w:r>
      <w:proofErr w:type="spellStart"/>
      <w:r>
        <w:t>Ehs</w:t>
      </w:r>
      <w:proofErr w:type="spellEnd"/>
      <w:r>
        <w:t xml:space="preserve"> </w:t>
      </w:r>
      <w:proofErr w:type="spellStart"/>
      <w:r>
        <w:t>kan</w:t>
      </w:r>
      <w:proofErr w:type="spellEnd"/>
      <w:r>
        <w:t xml:space="preserve"> auch keiner </w:t>
      </w:r>
      <w:proofErr w:type="spellStart"/>
      <w:r>
        <w:t>leucken</w:t>
      </w:r>
      <w:proofErr w:type="spellEnd"/>
      <w:r>
        <w:t xml:space="preserve"> / das im / </w:t>
      </w:r>
      <w:proofErr w:type="spellStart"/>
      <w:r>
        <w:t>alß</w:t>
      </w:r>
      <w:proofErr w:type="spellEnd"/>
      <w:r>
        <w:t xml:space="preserve"> einen </w:t>
      </w:r>
      <w:proofErr w:type="spellStart"/>
      <w:r>
        <w:t>diener</w:t>
      </w:r>
      <w:proofErr w:type="spellEnd"/>
      <w:r>
        <w:t xml:space="preserve"> / </w:t>
      </w:r>
      <w:proofErr w:type="spellStart"/>
      <w:r>
        <w:t>eygen</w:t>
      </w:r>
      <w:proofErr w:type="spellEnd"/>
      <w:r>
        <w:t xml:space="preserve"> </w:t>
      </w:r>
      <w:proofErr w:type="spellStart"/>
      <w:r>
        <w:t>ehere</w:t>
      </w:r>
      <w:proofErr w:type="spellEnd"/>
      <w:r>
        <w:t xml:space="preserve"> </w:t>
      </w:r>
      <w:proofErr w:type="spellStart"/>
      <w:r>
        <w:t>beschicht</w:t>
      </w:r>
      <w:proofErr w:type="spellEnd"/>
      <w:r>
        <w:t xml:space="preserve">. </w:t>
      </w:r>
      <w:proofErr w:type="spellStart"/>
      <w:r>
        <w:t>Alßo</w:t>
      </w:r>
      <w:proofErr w:type="spellEnd"/>
      <w:r>
        <w:t xml:space="preserve"> wen ich ein </w:t>
      </w:r>
      <w:proofErr w:type="spellStart"/>
      <w:r>
        <w:t>bild</w:t>
      </w:r>
      <w:proofErr w:type="spellEnd"/>
      <w:r>
        <w:t xml:space="preserve"> ehre von </w:t>
      </w:r>
      <w:proofErr w:type="spellStart"/>
      <w:r>
        <w:t>gottis</w:t>
      </w:r>
      <w:proofErr w:type="spellEnd"/>
      <w:r>
        <w:t xml:space="preserve"> wegen / </w:t>
      </w:r>
      <w:proofErr w:type="spellStart"/>
      <w:r>
        <w:t>ßo</w:t>
      </w:r>
      <w:proofErr w:type="spellEnd"/>
      <w:r>
        <w:t xml:space="preserve"> </w:t>
      </w:r>
      <w:proofErr w:type="spellStart"/>
      <w:r>
        <w:t>ehere</w:t>
      </w:r>
      <w:proofErr w:type="spellEnd"/>
      <w:r>
        <w:t xml:space="preserve"> </w:t>
      </w:r>
      <w:proofErr w:type="spellStart"/>
      <w:r>
        <w:t>ichs</w:t>
      </w:r>
      <w:proofErr w:type="spellEnd"/>
      <w:r>
        <w:t xml:space="preserve"> doch </w:t>
      </w:r>
      <w:proofErr w:type="spellStart"/>
      <w:r>
        <w:t>warhafftiglich</w:t>
      </w:r>
      <w:proofErr w:type="spellEnd"/>
      <w:r>
        <w:t xml:space="preserve">. Das </w:t>
      </w:r>
      <w:proofErr w:type="spellStart"/>
      <w:r>
        <w:t>got</w:t>
      </w:r>
      <w:proofErr w:type="spellEnd"/>
      <w:r>
        <w:t xml:space="preserve"> </w:t>
      </w:r>
      <w:proofErr w:type="spellStart"/>
      <w:r>
        <w:t>verbotten</w:t>
      </w:r>
      <w:proofErr w:type="spellEnd"/>
      <w:r>
        <w:t xml:space="preserve"> hat. </w:t>
      </w:r>
    </w:p>
    <w:p w14:paraId="6E6C9590" w14:textId="77777777" w:rsidR="00D56726" w:rsidRDefault="00D56726" w:rsidP="00D56726">
      <w:pPr>
        <w:pStyle w:val="StandardWeb"/>
      </w:pPr>
      <w:proofErr w:type="spellStart"/>
      <w:r>
        <w:t>Nhu</w:t>
      </w:r>
      <w:proofErr w:type="spellEnd"/>
      <w:r>
        <w:t xml:space="preserve"> </w:t>
      </w:r>
      <w:proofErr w:type="spellStart"/>
      <w:r>
        <w:t>wil</w:t>
      </w:r>
      <w:proofErr w:type="spellEnd"/>
      <w:r>
        <w:t xml:space="preserve"> ich ferner fragen. Ist das ein kleine </w:t>
      </w:r>
      <w:proofErr w:type="spellStart"/>
      <w:r>
        <w:t>ehere</w:t>
      </w:r>
      <w:proofErr w:type="spellEnd"/>
      <w:r>
        <w:t xml:space="preserve"> / das wir </w:t>
      </w:r>
      <w:proofErr w:type="spellStart"/>
      <w:r>
        <w:t>bilder</w:t>
      </w:r>
      <w:proofErr w:type="spellEnd"/>
      <w:r>
        <w:t xml:space="preserve"> / </w:t>
      </w:r>
      <w:proofErr w:type="spellStart"/>
      <w:r>
        <w:t>heyligen</w:t>
      </w:r>
      <w:proofErr w:type="spellEnd"/>
      <w:r>
        <w:t xml:space="preserve"> </w:t>
      </w:r>
      <w:proofErr w:type="spellStart"/>
      <w:r>
        <w:t>nhennen</w:t>
      </w:r>
      <w:proofErr w:type="spellEnd"/>
      <w:r>
        <w:t xml:space="preserve">? Wen wir </w:t>
      </w:r>
      <w:proofErr w:type="spellStart"/>
      <w:r>
        <w:t>vns</w:t>
      </w:r>
      <w:proofErr w:type="spellEnd"/>
      <w:r>
        <w:t xml:space="preserve"> recht endsinnen </w:t>
      </w:r>
      <w:proofErr w:type="spellStart"/>
      <w:r>
        <w:t>welten</w:t>
      </w:r>
      <w:proofErr w:type="spellEnd"/>
      <w:r>
        <w:t xml:space="preserve"> / wurden wir befinden / das wir / der </w:t>
      </w:r>
      <w:proofErr w:type="spellStart"/>
      <w:r>
        <w:t>warhafftigen</w:t>
      </w:r>
      <w:proofErr w:type="spellEnd"/>
      <w:r>
        <w:t xml:space="preserve"> heiligen / </w:t>
      </w:r>
      <w:proofErr w:type="spellStart"/>
      <w:r>
        <w:t>ehere</w:t>
      </w:r>
      <w:proofErr w:type="spellEnd"/>
      <w:r>
        <w:t xml:space="preserve"> / </w:t>
      </w:r>
      <w:proofErr w:type="spellStart"/>
      <w:r>
        <w:t>nyderbiegen</w:t>
      </w:r>
      <w:proofErr w:type="spellEnd"/>
      <w:r>
        <w:t xml:space="preserve"> thun / </w:t>
      </w:r>
      <w:proofErr w:type="spellStart"/>
      <w:r>
        <w:t>vnd</w:t>
      </w:r>
      <w:proofErr w:type="spellEnd"/>
      <w:r>
        <w:t xml:space="preserve"> legen sie </w:t>
      </w:r>
      <w:proofErr w:type="spellStart"/>
      <w:r>
        <w:t>auff</w:t>
      </w:r>
      <w:proofErr w:type="spellEnd"/>
      <w:r>
        <w:t xml:space="preserve"> </w:t>
      </w:r>
      <w:proofErr w:type="spellStart"/>
      <w:r>
        <w:t>yre</w:t>
      </w:r>
      <w:proofErr w:type="spellEnd"/>
      <w:r>
        <w:t xml:space="preserve"> betrüglich </w:t>
      </w:r>
      <w:proofErr w:type="spellStart"/>
      <w:r>
        <w:t>bildnis</w:t>
      </w:r>
      <w:proofErr w:type="spellEnd"/>
      <w:r>
        <w:t xml:space="preserve"> / </w:t>
      </w:r>
      <w:proofErr w:type="spellStart"/>
      <w:r>
        <w:t>darumb</w:t>
      </w:r>
      <w:proofErr w:type="spellEnd"/>
      <w:r>
        <w:t xml:space="preserve"> </w:t>
      </w:r>
      <w:proofErr w:type="spellStart"/>
      <w:r>
        <w:t>nhennen</w:t>
      </w:r>
      <w:proofErr w:type="spellEnd"/>
      <w:r>
        <w:t xml:space="preserve"> wir </w:t>
      </w:r>
      <w:proofErr w:type="spellStart"/>
      <w:r>
        <w:t>bilder</w:t>
      </w:r>
      <w:proofErr w:type="spellEnd"/>
      <w:r>
        <w:t xml:space="preserve"> / heiligen / </w:t>
      </w:r>
      <w:proofErr w:type="spellStart"/>
      <w:r>
        <w:t>vnd</w:t>
      </w:r>
      <w:proofErr w:type="spellEnd"/>
      <w:r>
        <w:t xml:space="preserve"> geben </w:t>
      </w:r>
      <w:proofErr w:type="spellStart"/>
      <w:r>
        <w:t>yhn</w:t>
      </w:r>
      <w:proofErr w:type="spellEnd"/>
      <w:r>
        <w:t xml:space="preserve"> </w:t>
      </w:r>
      <w:proofErr w:type="spellStart"/>
      <w:r>
        <w:t>alßo</w:t>
      </w:r>
      <w:proofErr w:type="spellEnd"/>
      <w:r>
        <w:t xml:space="preserve"> </w:t>
      </w:r>
      <w:proofErr w:type="spellStart"/>
      <w:r>
        <w:t>heiligkeit</w:t>
      </w:r>
      <w:proofErr w:type="spellEnd"/>
      <w:r>
        <w:t xml:space="preserve">. </w:t>
      </w:r>
    </w:p>
    <w:p w14:paraId="56B29E10" w14:textId="77777777" w:rsidR="00D56726" w:rsidRDefault="00D56726" w:rsidP="00D56726">
      <w:pPr>
        <w:pStyle w:val="StandardWeb"/>
      </w:pPr>
      <w:r>
        <w:t xml:space="preserve">Ferner. Keiner </w:t>
      </w:r>
      <w:proofErr w:type="spellStart"/>
      <w:r>
        <w:t>kan</w:t>
      </w:r>
      <w:proofErr w:type="spellEnd"/>
      <w:r>
        <w:t xml:space="preserve"> </w:t>
      </w:r>
      <w:proofErr w:type="spellStart"/>
      <w:r>
        <w:t>verneynen</w:t>
      </w:r>
      <w:proofErr w:type="spellEnd"/>
      <w:r>
        <w:t xml:space="preserve"> / </w:t>
      </w:r>
      <w:proofErr w:type="spellStart"/>
      <w:r>
        <w:t>dan</w:t>
      </w:r>
      <w:proofErr w:type="spellEnd"/>
      <w:r>
        <w:t xml:space="preserve"> das ein groß ehre ist / </w:t>
      </w:r>
      <w:proofErr w:type="spellStart"/>
      <w:r>
        <w:t>auff</w:t>
      </w:r>
      <w:proofErr w:type="spellEnd"/>
      <w:r>
        <w:t xml:space="preserve"> den </w:t>
      </w:r>
      <w:proofErr w:type="spellStart"/>
      <w:r>
        <w:t>altaren</w:t>
      </w:r>
      <w:proofErr w:type="spellEnd"/>
      <w:r>
        <w:t xml:space="preserve"> </w:t>
      </w:r>
      <w:proofErr w:type="spellStart"/>
      <w:r>
        <w:t>tzu</w:t>
      </w:r>
      <w:proofErr w:type="spellEnd"/>
      <w:r>
        <w:t xml:space="preserve"> stehn. Ja der </w:t>
      </w:r>
      <w:proofErr w:type="spellStart"/>
      <w:r>
        <w:t>Babst</w:t>
      </w:r>
      <w:proofErr w:type="spellEnd"/>
      <w:r>
        <w:t xml:space="preserve"> </w:t>
      </w:r>
      <w:proofErr w:type="spellStart"/>
      <w:r>
        <w:t>achts</w:t>
      </w:r>
      <w:proofErr w:type="spellEnd"/>
      <w:r>
        <w:t xml:space="preserve"> </w:t>
      </w:r>
      <w:proofErr w:type="spellStart"/>
      <w:r>
        <w:t>fur</w:t>
      </w:r>
      <w:proofErr w:type="spellEnd"/>
      <w:r>
        <w:t xml:space="preserve"> ein solche </w:t>
      </w:r>
      <w:proofErr w:type="spellStart"/>
      <w:r>
        <w:t>ehere</w:t>
      </w:r>
      <w:proofErr w:type="spellEnd"/>
      <w:r>
        <w:t xml:space="preserve"> / das ehr keinen </w:t>
      </w:r>
      <w:proofErr w:type="spellStart"/>
      <w:r>
        <w:t>frumen</w:t>
      </w:r>
      <w:proofErr w:type="spellEnd"/>
      <w:r>
        <w:t xml:space="preserve"> </w:t>
      </w:r>
      <w:proofErr w:type="spellStart"/>
      <w:r>
        <w:t>Leyhen</w:t>
      </w:r>
      <w:proofErr w:type="spellEnd"/>
      <w:r>
        <w:t xml:space="preserve"> </w:t>
      </w:r>
      <w:proofErr w:type="spellStart"/>
      <w:r>
        <w:t>gestatt</w:t>
      </w:r>
      <w:proofErr w:type="spellEnd"/>
      <w:r>
        <w:t xml:space="preserve"> / uff einen </w:t>
      </w:r>
      <w:proofErr w:type="spellStart"/>
      <w:r>
        <w:t>altar</w:t>
      </w:r>
      <w:proofErr w:type="spellEnd"/>
      <w:r>
        <w:t xml:space="preserve"> </w:t>
      </w:r>
      <w:proofErr w:type="spellStart"/>
      <w:r>
        <w:t>tzuligen</w:t>
      </w:r>
      <w:proofErr w:type="spellEnd"/>
      <w:r>
        <w:t xml:space="preserve"> oder stehn. </w:t>
      </w:r>
      <w:proofErr w:type="spellStart"/>
      <w:r>
        <w:t>Ehs</w:t>
      </w:r>
      <w:proofErr w:type="spellEnd"/>
      <w:r>
        <w:t xml:space="preserve"> ist </w:t>
      </w:r>
      <w:proofErr w:type="spellStart"/>
      <w:r>
        <w:t>warlich</w:t>
      </w:r>
      <w:proofErr w:type="spellEnd"/>
      <w:r>
        <w:t xml:space="preserve"> </w:t>
      </w:r>
      <w:proofErr w:type="spellStart"/>
      <w:r>
        <w:t>vil</w:t>
      </w:r>
      <w:proofErr w:type="spellEnd"/>
      <w:r>
        <w:t xml:space="preserve"> / </w:t>
      </w:r>
      <w:proofErr w:type="spellStart"/>
      <w:r>
        <w:t>vnd</w:t>
      </w:r>
      <w:proofErr w:type="spellEnd"/>
      <w:r>
        <w:t xml:space="preserve"> </w:t>
      </w:r>
      <w:proofErr w:type="spellStart"/>
      <w:r>
        <w:t>hochlich</w:t>
      </w:r>
      <w:proofErr w:type="spellEnd"/>
      <w:r>
        <w:t xml:space="preserve"> </w:t>
      </w:r>
      <w:proofErr w:type="spellStart"/>
      <w:r>
        <w:t>eheren</w:t>
      </w:r>
      <w:proofErr w:type="spellEnd"/>
      <w:r>
        <w:t xml:space="preserve"> / </w:t>
      </w:r>
      <w:proofErr w:type="spellStart"/>
      <w:r>
        <w:t>wan</w:t>
      </w:r>
      <w:proofErr w:type="spellEnd"/>
      <w:r>
        <w:t xml:space="preserve"> du </w:t>
      </w:r>
      <w:proofErr w:type="spellStart"/>
      <w:r>
        <w:t>yemand</w:t>
      </w:r>
      <w:proofErr w:type="spellEnd"/>
      <w:r>
        <w:t xml:space="preserve"> do hin stellest / da der leib Christi gehandelt ist / da </w:t>
      </w:r>
      <w:proofErr w:type="spellStart"/>
      <w:r>
        <w:t>got</w:t>
      </w:r>
      <w:proofErr w:type="spellEnd"/>
      <w:r>
        <w:t xml:space="preserve"> allein soll </w:t>
      </w:r>
      <w:proofErr w:type="spellStart"/>
      <w:r>
        <w:t>angeruffen</w:t>
      </w:r>
      <w:proofErr w:type="spellEnd"/>
      <w:r>
        <w:t xml:space="preserve"> werden / das </w:t>
      </w:r>
      <w:proofErr w:type="spellStart"/>
      <w:r>
        <w:t>got</w:t>
      </w:r>
      <w:proofErr w:type="spellEnd"/>
      <w:r>
        <w:t xml:space="preserve"> </w:t>
      </w:r>
      <w:proofErr w:type="spellStart"/>
      <w:r>
        <w:t>tzu</w:t>
      </w:r>
      <w:proofErr w:type="spellEnd"/>
      <w:r>
        <w:t xml:space="preserve"> sonderlichem lob / </w:t>
      </w:r>
      <w:proofErr w:type="spellStart"/>
      <w:r>
        <w:t>tzu</w:t>
      </w:r>
      <w:proofErr w:type="spellEnd"/>
      <w:r>
        <w:t xml:space="preserve"> </w:t>
      </w:r>
      <w:proofErr w:type="spellStart"/>
      <w:r>
        <w:t>eygner</w:t>
      </w:r>
      <w:proofErr w:type="spellEnd"/>
      <w:r>
        <w:t xml:space="preserve"> </w:t>
      </w:r>
      <w:proofErr w:type="spellStart"/>
      <w:r>
        <w:t>ehrerbittung</w:t>
      </w:r>
      <w:proofErr w:type="spellEnd"/>
      <w:r>
        <w:t xml:space="preserve"> </w:t>
      </w:r>
      <w:proofErr w:type="spellStart"/>
      <w:r>
        <w:t>auffgericht</w:t>
      </w:r>
      <w:proofErr w:type="spellEnd"/>
      <w:r>
        <w:t xml:space="preserve"> ist. </w:t>
      </w:r>
    </w:p>
    <w:p w14:paraId="1D66A342" w14:textId="77777777" w:rsidR="00D56726" w:rsidRDefault="00D56726" w:rsidP="00D56726">
      <w:pPr>
        <w:pStyle w:val="StandardWeb"/>
      </w:pPr>
      <w:r>
        <w:t xml:space="preserve">Die </w:t>
      </w:r>
      <w:proofErr w:type="spellStart"/>
      <w:r>
        <w:t>altahr</w:t>
      </w:r>
      <w:proofErr w:type="spellEnd"/>
      <w:r>
        <w:t xml:space="preserve"> </w:t>
      </w:r>
      <w:proofErr w:type="spellStart"/>
      <w:r>
        <w:t>seind</w:t>
      </w:r>
      <w:proofErr w:type="spellEnd"/>
      <w:r>
        <w:t xml:space="preserve"> derhalben erfunden / das man </w:t>
      </w:r>
      <w:proofErr w:type="spellStart"/>
      <w:r>
        <w:t>vff</w:t>
      </w:r>
      <w:proofErr w:type="spellEnd"/>
      <w:r>
        <w:t xml:space="preserve"> </w:t>
      </w:r>
      <w:proofErr w:type="spellStart"/>
      <w:r>
        <w:t>yhn</w:t>
      </w:r>
      <w:proofErr w:type="spellEnd"/>
      <w:r>
        <w:t xml:space="preserve"> </w:t>
      </w:r>
      <w:proofErr w:type="spellStart"/>
      <w:r>
        <w:t>gottis</w:t>
      </w:r>
      <w:proofErr w:type="spellEnd"/>
      <w:r>
        <w:t xml:space="preserve"> </w:t>
      </w:r>
      <w:proofErr w:type="spellStart"/>
      <w:r>
        <w:t>nhamen</w:t>
      </w:r>
      <w:proofErr w:type="spellEnd"/>
      <w:r>
        <w:t xml:space="preserve"> soll </w:t>
      </w:r>
      <w:proofErr w:type="spellStart"/>
      <w:r>
        <w:t>anruffen</w:t>
      </w:r>
      <w:proofErr w:type="spellEnd"/>
      <w:r>
        <w:t xml:space="preserve"> / </w:t>
      </w:r>
      <w:proofErr w:type="spellStart"/>
      <w:r>
        <w:t>yme</w:t>
      </w:r>
      <w:proofErr w:type="spellEnd"/>
      <w:r>
        <w:t xml:space="preserve"> </w:t>
      </w:r>
      <w:proofErr w:type="spellStart"/>
      <w:r>
        <w:t>vff</w:t>
      </w:r>
      <w:proofErr w:type="spellEnd"/>
      <w:r>
        <w:t xml:space="preserve"> </w:t>
      </w:r>
      <w:proofErr w:type="spellStart"/>
      <w:r>
        <w:t>yhn</w:t>
      </w:r>
      <w:proofErr w:type="spellEnd"/>
      <w:r>
        <w:t xml:space="preserve"> allein </w:t>
      </w:r>
      <w:proofErr w:type="spellStart"/>
      <w:r>
        <w:t>opffer</w:t>
      </w:r>
      <w:proofErr w:type="spellEnd"/>
      <w:r>
        <w:t xml:space="preserve"> / </w:t>
      </w:r>
      <w:proofErr w:type="spellStart"/>
      <w:r>
        <w:t>vnd</w:t>
      </w:r>
      <w:proofErr w:type="spellEnd"/>
      <w:r>
        <w:t xml:space="preserve"> </w:t>
      </w:r>
      <w:proofErr w:type="spellStart"/>
      <w:r>
        <w:t>ehere</w:t>
      </w:r>
      <w:proofErr w:type="spellEnd"/>
      <w:r>
        <w:t xml:space="preserve"> geben soll. </w:t>
      </w:r>
      <w:proofErr w:type="spellStart"/>
      <w:r>
        <w:t>Szo</w:t>
      </w:r>
      <w:proofErr w:type="spellEnd"/>
      <w:r>
        <w:t xml:space="preserve"> hat </w:t>
      </w:r>
      <w:proofErr w:type="spellStart"/>
      <w:r>
        <w:t>Nohe</w:t>
      </w:r>
      <w:proofErr w:type="spellEnd"/>
      <w:r>
        <w:t xml:space="preserve"> seinen </w:t>
      </w:r>
      <w:proofErr w:type="spellStart"/>
      <w:r>
        <w:t>altar</w:t>
      </w:r>
      <w:proofErr w:type="spellEnd"/>
      <w:r>
        <w:t xml:space="preserve"> </w:t>
      </w:r>
      <w:proofErr w:type="spellStart"/>
      <w:r>
        <w:t>gebauwett</w:t>
      </w:r>
      <w:proofErr w:type="spellEnd"/>
      <w:r>
        <w:t xml:space="preserve"> </w:t>
      </w:r>
      <w:proofErr w:type="spellStart"/>
      <w:r>
        <w:t>gene</w:t>
      </w:r>
      <w:proofErr w:type="spellEnd"/>
      <w:r>
        <w:t xml:space="preserve">. viii. </w:t>
      </w:r>
      <w:proofErr w:type="spellStart"/>
      <w:r>
        <w:t>Szo</w:t>
      </w:r>
      <w:proofErr w:type="spellEnd"/>
      <w:r>
        <w:t xml:space="preserve"> Abraham. </w:t>
      </w:r>
      <w:proofErr w:type="spellStart"/>
      <w:r>
        <w:t>gene</w:t>
      </w:r>
      <w:proofErr w:type="spellEnd"/>
      <w:r>
        <w:t xml:space="preserve">. xii. </w:t>
      </w:r>
      <w:proofErr w:type="spellStart"/>
      <w:r>
        <w:t>Szo</w:t>
      </w:r>
      <w:proofErr w:type="spellEnd"/>
      <w:r>
        <w:t xml:space="preserve"> </w:t>
      </w:r>
      <w:proofErr w:type="spellStart"/>
      <w:r>
        <w:t>Moyses</w:t>
      </w:r>
      <w:proofErr w:type="spellEnd"/>
      <w:r>
        <w:t xml:space="preserve">. </w:t>
      </w:r>
      <w:proofErr w:type="spellStart"/>
      <w:r>
        <w:t>Exo</w:t>
      </w:r>
      <w:proofErr w:type="spellEnd"/>
      <w:r>
        <w:t xml:space="preserve">. xvii </w:t>
      </w:r>
      <w:proofErr w:type="spellStart"/>
      <w:r>
        <w:t>Szo</w:t>
      </w:r>
      <w:proofErr w:type="spellEnd"/>
      <w:r>
        <w:t xml:space="preserve"> hat </w:t>
      </w:r>
      <w:proofErr w:type="spellStart"/>
      <w:r>
        <w:t>got</w:t>
      </w:r>
      <w:proofErr w:type="spellEnd"/>
      <w:r>
        <w:t xml:space="preserve"> </w:t>
      </w:r>
      <w:proofErr w:type="spellStart"/>
      <w:r>
        <w:t>vrsachen</w:t>
      </w:r>
      <w:proofErr w:type="spellEnd"/>
      <w:r>
        <w:t xml:space="preserve"> der </w:t>
      </w:r>
      <w:proofErr w:type="spellStart"/>
      <w:r>
        <w:t>altharien</w:t>
      </w:r>
      <w:proofErr w:type="spellEnd"/>
      <w:r>
        <w:t xml:space="preserve"> </w:t>
      </w:r>
      <w:proofErr w:type="spellStart"/>
      <w:r>
        <w:t>angetzeigt</w:t>
      </w:r>
      <w:proofErr w:type="spellEnd"/>
      <w:r>
        <w:t xml:space="preserve">. </w:t>
      </w:r>
      <w:proofErr w:type="spellStart"/>
      <w:r>
        <w:t>Exo</w:t>
      </w:r>
      <w:proofErr w:type="spellEnd"/>
      <w:r>
        <w:t xml:space="preserve">. xx. Das sein </w:t>
      </w:r>
      <w:proofErr w:type="spellStart"/>
      <w:r>
        <w:t>nhom</w:t>
      </w:r>
      <w:proofErr w:type="spellEnd"/>
      <w:r>
        <w:t xml:space="preserve"> </w:t>
      </w:r>
      <w:proofErr w:type="spellStart"/>
      <w:r>
        <w:t>gebreist</w:t>
      </w:r>
      <w:proofErr w:type="spellEnd"/>
      <w:r>
        <w:t xml:space="preserve"> / </w:t>
      </w:r>
      <w:proofErr w:type="spellStart"/>
      <w:r>
        <w:t>vnd</w:t>
      </w:r>
      <w:proofErr w:type="spellEnd"/>
      <w:r>
        <w:t xml:space="preserve"> </w:t>
      </w:r>
      <w:proofErr w:type="spellStart"/>
      <w:r>
        <w:t>ym</w:t>
      </w:r>
      <w:proofErr w:type="spellEnd"/>
      <w:r>
        <w:t xml:space="preserve"> </w:t>
      </w:r>
      <w:proofErr w:type="spellStart"/>
      <w:r>
        <w:t>opffere</w:t>
      </w:r>
      <w:proofErr w:type="spellEnd"/>
      <w:r>
        <w:t xml:space="preserve"> sollen geben werden / die </w:t>
      </w:r>
      <w:proofErr w:type="spellStart"/>
      <w:r>
        <w:t>eyner</w:t>
      </w:r>
      <w:proofErr w:type="spellEnd"/>
      <w:r>
        <w:t xml:space="preserve"> </w:t>
      </w:r>
      <w:proofErr w:type="spellStart"/>
      <w:r>
        <w:t>ye</w:t>
      </w:r>
      <w:proofErr w:type="spellEnd"/>
      <w:r>
        <w:t xml:space="preserve"> </w:t>
      </w:r>
      <w:proofErr w:type="spellStart"/>
      <w:r>
        <w:t>opffern</w:t>
      </w:r>
      <w:proofErr w:type="spellEnd"/>
      <w:r>
        <w:t xml:space="preserve"> </w:t>
      </w:r>
      <w:proofErr w:type="spellStart"/>
      <w:r>
        <w:t>wolt</w:t>
      </w:r>
      <w:proofErr w:type="spellEnd"/>
      <w:r>
        <w:t xml:space="preserve">. </w:t>
      </w:r>
      <w:proofErr w:type="spellStart"/>
      <w:r>
        <w:t>Disse</w:t>
      </w:r>
      <w:proofErr w:type="spellEnd"/>
      <w:r>
        <w:t xml:space="preserve"> </w:t>
      </w:r>
      <w:proofErr w:type="spellStart"/>
      <w:r>
        <w:t>ehere</w:t>
      </w:r>
      <w:proofErr w:type="spellEnd"/>
      <w:r>
        <w:t xml:space="preserve">. geben wir den </w:t>
      </w:r>
      <w:proofErr w:type="spellStart"/>
      <w:r>
        <w:t>olgotzen</w:t>
      </w:r>
      <w:proofErr w:type="spellEnd"/>
      <w:r>
        <w:t xml:space="preserve"> / </w:t>
      </w:r>
      <w:proofErr w:type="spellStart"/>
      <w:r>
        <w:t>wan</w:t>
      </w:r>
      <w:proofErr w:type="spellEnd"/>
      <w:r>
        <w:t xml:space="preserve"> wir sie oft </w:t>
      </w:r>
      <w:proofErr w:type="spellStart"/>
      <w:r>
        <w:t>althar</w:t>
      </w:r>
      <w:proofErr w:type="spellEnd"/>
      <w:r>
        <w:t xml:space="preserve"> stellen </w:t>
      </w:r>
      <w:proofErr w:type="spellStart"/>
      <w:r>
        <w:t>vnd</w:t>
      </w:r>
      <w:proofErr w:type="spellEnd"/>
      <w:r>
        <w:t xml:space="preserve"> vor </w:t>
      </w:r>
      <w:proofErr w:type="spellStart"/>
      <w:r>
        <w:t>yen</w:t>
      </w:r>
      <w:proofErr w:type="spellEnd"/>
      <w:r>
        <w:t xml:space="preserve"> </w:t>
      </w:r>
      <w:proofErr w:type="spellStart"/>
      <w:r>
        <w:t>lich</w:t>
      </w:r>
      <w:proofErr w:type="spellEnd"/>
      <w:r>
        <w:t xml:space="preserve"> </w:t>
      </w:r>
      <w:proofErr w:type="spellStart"/>
      <w:r>
        <w:t>tlin</w:t>
      </w:r>
      <w:proofErr w:type="spellEnd"/>
      <w:r>
        <w:t xml:space="preserve"> </w:t>
      </w:r>
      <w:proofErr w:type="spellStart"/>
      <w:r>
        <w:t>antzunnen</w:t>
      </w:r>
      <w:proofErr w:type="spellEnd"/>
      <w:r>
        <w:t xml:space="preserve">. Wan wir sie </w:t>
      </w:r>
      <w:proofErr w:type="spellStart"/>
      <w:r>
        <w:t>anruffen</w:t>
      </w:r>
      <w:proofErr w:type="spellEnd"/>
      <w:r>
        <w:t xml:space="preserve"> / </w:t>
      </w:r>
      <w:proofErr w:type="spellStart"/>
      <w:r>
        <w:t>vmb</w:t>
      </w:r>
      <w:proofErr w:type="spellEnd"/>
      <w:r>
        <w:t xml:space="preserve"> </w:t>
      </w:r>
      <w:proofErr w:type="spellStart"/>
      <w:r>
        <w:t>irer</w:t>
      </w:r>
      <w:proofErr w:type="spellEnd"/>
      <w:r>
        <w:t xml:space="preserve"> heiligen willen. Alles das wir </w:t>
      </w:r>
      <w:proofErr w:type="spellStart"/>
      <w:r>
        <w:t>vff</w:t>
      </w:r>
      <w:proofErr w:type="spellEnd"/>
      <w:r>
        <w:t xml:space="preserve"> </w:t>
      </w:r>
      <w:proofErr w:type="spellStart"/>
      <w:r>
        <w:t>altharien</w:t>
      </w:r>
      <w:proofErr w:type="spellEnd"/>
      <w:r>
        <w:t xml:space="preserve"> handeln / sollen wir </w:t>
      </w:r>
      <w:proofErr w:type="spellStart"/>
      <w:r>
        <w:t>gott</w:t>
      </w:r>
      <w:proofErr w:type="spellEnd"/>
      <w:r>
        <w:t xml:space="preserve"> thun. </w:t>
      </w:r>
      <w:proofErr w:type="spellStart"/>
      <w:r>
        <w:t>Deu</w:t>
      </w:r>
      <w:proofErr w:type="spellEnd"/>
      <w:r>
        <w:t xml:space="preserve">. xxvii. </w:t>
      </w:r>
      <w:proofErr w:type="spellStart"/>
      <w:r>
        <w:t>Drumb</w:t>
      </w:r>
      <w:proofErr w:type="spellEnd"/>
      <w:r>
        <w:t xml:space="preserve"> ists </w:t>
      </w:r>
      <w:proofErr w:type="spellStart"/>
      <w:r>
        <w:t>ye</w:t>
      </w:r>
      <w:proofErr w:type="spellEnd"/>
      <w:r>
        <w:t xml:space="preserve"> </w:t>
      </w:r>
      <w:proofErr w:type="spellStart"/>
      <w:r>
        <w:t>nit</w:t>
      </w:r>
      <w:proofErr w:type="spellEnd"/>
      <w:r>
        <w:t xml:space="preserve"> </w:t>
      </w:r>
      <w:proofErr w:type="spellStart"/>
      <w:r>
        <w:t>muglich</w:t>
      </w:r>
      <w:proofErr w:type="spellEnd"/>
      <w:r>
        <w:t xml:space="preserve">. das wir sie </w:t>
      </w:r>
      <w:proofErr w:type="spellStart"/>
      <w:r>
        <w:t>vff</w:t>
      </w:r>
      <w:proofErr w:type="spellEnd"/>
      <w:r>
        <w:t xml:space="preserve"> den </w:t>
      </w:r>
      <w:proofErr w:type="spellStart"/>
      <w:r>
        <w:t>altharien</w:t>
      </w:r>
      <w:proofErr w:type="spellEnd"/>
      <w:r>
        <w:t xml:space="preserve"> haben / </w:t>
      </w:r>
      <w:proofErr w:type="spellStart"/>
      <w:r>
        <w:t>vnd</w:t>
      </w:r>
      <w:proofErr w:type="spellEnd"/>
      <w:r>
        <w:t xml:space="preserve"> wollen lenken / das wir sie </w:t>
      </w:r>
      <w:proofErr w:type="spellStart"/>
      <w:r>
        <w:t>nit</w:t>
      </w:r>
      <w:proofErr w:type="spellEnd"/>
      <w:r>
        <w:t xml:space="preserve"> </w:t>
      </w:r>
      <w:proofErr w:type="spellStart"/>
      <w:r>
        <w:t>eheren</w:t>
      </w:r>
      <w:proofErr w:type="spellEnd"/>
      <w:r>
        <w:t xml:space="preserve">. </w:t>
      </w:r>
    </w:p>
    <w:p w14:paraId="0591CD7B" w14:textId="77777777" w:rsidR="00D56726" w:rsidRDefault="00D56726" w:rsidP="00D56726">
      <w:pPr>
        <w:pStyle w:val="StandardWeb"/>
      </w:pPr>
      <w:r>
        <w:t xml:space="preserve">Die </w:t>
      </w:r>
      <w:proofErr w:type="spellStart"/>
      <w:r>
        <w:t>weill</w:t>
      </w:r>
      <w:proofErr w:type="spellEnd"/>
      <w:r>
        <w:t xml:space="preserve"> </w:t>
      </w:r>
      <w:proofErr w:type="spellStart"/>
      <w:r>
        <w:t>nhun</w:t>
      </w:r>
      <w:proofErr w:type="spellEnd"/>
      <w:r>
        <w:t xml:space="preserve"> </w:t>
      </w:r>
      <w:proofErr w:type="spellStart"/>
      <w:r>
        <w:t>altarien</w:t>
      </w:r>
      <w:proofErr w:type="spellEnd"/>
      <w:r>
        <w:t xml:space="preserve"> / </w:t>
      </w:r>
      <w:proofErr w:type="spellStart"/>
      <w:r>
        <w:t>yn</w:t>
      </w:r>
      <w:proofErr w:type="spellEnd"/>
      <w:r>
        <w:t xml:space="preserve"> </w:t>
      </w:r>
      <w:proofErr w:type="spellStart"/>
      <w:r>
        <w:t>anruffung</w:t>
      </w:r>
      <w:proofErr w:type="spellEnd"/>
      <w:r>
        <w:t xml:space="preserve"> des </w:t>
      </w:r>
      <w:proofErr w:type="spellStart"/>
      <w:r>
        <w:t>nomen</w:t>
      </w:r>
      <w:proofErr w:type="spellEnd"/>
      <w:r>
        <w:t xml:space="preserve"> </w:t>
      </w:r>
      <w:proofErr w:type="spellStart"/>
      <w:r>
        <w:t>gottis</w:t>
      </w:r>
      <w:proofErr w:type="spellEnd"/>
      <w:r>
        <w:t xml:space="preserve"> </w:t>
      </w:r>
      <w:proofErr w:type="spellStart"/>
      <w:r>
        <w:t>yn</w:t>
      </w:r>
      <w:proofErr w:type="spellEnd"/>
      <w:r>
        <w:t xml:space="preserve"> </w:t>
      </w:r>
      <w:proofErr w:type="spellStart"/>
      <w:r>
        <w:t>sonderheit</w:t>
      </w:r>
      <w:proofErr w:type="spellEnd"/>
      <w:r>
        <w:t xml:space="preserve"> </w:t>
      </w:r>
      <w:proofErr w:type="spellStart"/>
      <w:r>
        <w:t>auffgericht</w:t>
      </w:r>
      <w:proofErr w:type="spellEnd"/>
      <w:r>
        <w:t xml:space="preserve"> </w:t>
      </w:r>
      <w:proofErr w:type="spellStart"/>
      <w:r>
        <w:t>seind</w:t>
      </w:r>
      <w:proofErr w:type="spellEnd"/>
      <w:r>
        <w:t xml:space="preserve"> / ists </w:t>
      </w:r>
      <w:proofErr w:type="spellStart"/>
      <w:r>
        <w:t>vill</w:t>
      </w:r>
      <w:proofErr w:type="spellEnd"/>
      <w:r>
        <w:t xml:space="preserve"> </w:t>
      </w:r>
      <w:proofErr w:type="spellStart"/>
      <w:r>
        <w:t>teuffelischer</w:t>
      </w:r>
      <w:proofErr w:type="spellEnd"/>
      <w:r>
        <w:t xml:space="preserve"> / das man der heiligen </w:t>
      </w:r>
      <w:proofErr w:type="spellStart"/>
      <w:r>
        <w:t>bilder</w:t>
      </w:r>
      <w:proofErr w:type="spellEnd"/>
      <w:r>
        <w:t xml:space="preserve"> </w:t>
      </w:r>
      <w:proofErr w:type="spellStart"/>
      <w:r>
        <w:t>vff</w:t>
      </w:r>
      <w:proofErr w:type="spellEnd"/>
      <w:r>
        <w:t xml:space="preserve"> </w:t>
      </w:r>
      <w:proofErr w:type="spellStart"/>
      <w:r>
        <w:t>altharien</w:t>
      </w:r>
      <w:proofErr w:type="spellEnd"/>
      <w:r>
        <w:t xml:space="preserve"> </w:t>
      </w:r>
      <w:proofErr w:type="spellStart"/>
      <w:r>
        <w:t>stellett</w:t>
      </w:r>
      <w:proofErr w:type="spellEnd"/>
      <w:r>
        <w:t xml:space="preserve"> / </w:t>
      </w:r>
      <w:proofErr w:type="spellStart"/>
      <w:r>
        <w:t>dan</w:t>
      </w:r>
      <w:proofErr w:type="spellEnd"/>
      <w:r>
        <w:t xml:space="preserve"> an </w:t>
      </w:r>
      <w:proofErr w:type="spellStart"/>
      <w:r>
        <w:t>meuren</w:t>
      </w:r>
      <w:proofErr w:type="spellEnd"/>
      <w:r>
        <w:t xml:space="preserve"> </w:t>
      </w:r>
      <w:proofErr w:type="spellStart"/>
      <w:r>
        <w:t>nagelett</w:t>
      </w:r>
      <w:proofErr w:type="spellEnd"/>
      <w:r>
        <w:t xml:space="preserve"> / wie der ander </w:t>
      </w:r>
      <w:proofErr w:type="spellStart"/>
      <w:r>
        <w:t>artickel</w:t>
      </w:r>
      <w:proofErr w:type="spellEnd"/>
      <w:r>
        <w:t xml:space="preserve"> ob meldet. </w:t>
      </w:r>
    </w:p>
    <w:p w14:paraId="4584AB7E" w14:textId="77777777" w:rsidR="00D56726" w:rsidRDefault="00D56726" w:rsidP="00D56726">
      <w:pPr>
        <w:pStyle w:val="StandardWeb"/>
      </w:pPr>
      <w:r>
        <w:t xml:space="preserve">Gregorius der Bapst / hat seiner </w:t>
      </w:r>
      <w:proofErr w:type="spellStart"/>
      <w:r>
        <w:t>bebstlicher</w:t>
      </w:r>
      <w:proofErr w:type="spellEnd"/>
      <w:r>
        <w:t xml:space="preserve"> </w:t>
      </w:r>
      <w:proofErr w:type="spellStart"/>
      <w:r>
        <w:t>artt</w:t>
      </w:r>
      <w:proofErr w:type="spellEnd"/>
      <w:r>
        <w:t xml:space="preserve"> </w:t>
      </w:r>
      <w:proofErr w:type="spellStart"/>
      <w:r>
        <w:t>nit</w:t>
      </w:r>
      <w:proofErr w:type="spellEnd"/>
      <w:r>
        <w:t xml:space="preserve"> vergessen / </w:t>
      </w:r>
      <w:proofErr w:type="spellStart"/>
      <w:r>
        <w:t>vnd</w:t>
      </w:r>
      <w:proofErr w:type="spellEnd"/>
      <w:r>
        <w:t xml:space="preserve"> den </w:t>
      </w:r>
      <w:proofErr w:type="spellStart"/>
      <w:r>
        <w:t>bildern</w:t>
      </w:r>
      <w:proofErr w:type="spellEnd"/>
      <w:r>
        <w:t xml:space="preserve"> die </w:t>
      </w:r>
      <w:proofErr w:type="spellStart"/>
      <w:r>
        <w:t>ehere</w:t>
      </w:r>
      <w:proofErr w:type="spellEnd"/>
      <w:r>
        <w:t xml:space="preserve"> geben / die </w:t>
      </w:r>
      <w:proofErr w:type="spellStart"/>
      <w:r>
        <w:t>got</w:t>
      </w:r>
      <w:proofErr w:type="spellEnd"/>
      <w:r>
        <w:t xml:space="preserve"> seinem </w:t>
      </w:r>
      <w:proofErr w:type="spellStart"/>
      <w:r>
        <w:t>wort</w:t>
      </w:r>
      <w:proofErr w:type="spellEnd"/>
      <w:r>
        <w:t xml:space="preserve"> geben hat / </w:t>
      </w:r>
      <w:proofErr w:type="spellStart"/>
      <w:r>
        <w:t>vnd</w:t>
      </w:r>
      <w:proofErr w:type="spellEnd"/>
      <w:r>
        <w:t xml:space="preserve"> spricht / das </w:t>
      </w:r>
      <w:proofErr w:type="spellStart"/>
      <w:r>
        <w:t>bildnis</w:t>
      </w:r>
      <w:proofErr w:type="spellEnd"/>
      <w:r>
        <w:t xml:space="preserve"> / der </w:t>
      </w:r>
      <w:proofErr w:type="spellStart"/>
      <w:r>
        <w:t>Leyhen</w:t>
      </w:r>
      <w:proofErr w:type="spellEnd"/>
      <w:r>
        <w:t xml:space="preserve"> buch er </w:t>
      </w:r>
      <w:proofErr w:type="spellStart"/>
      <w:r>
        <w:t>seind</w:t>
      </w:r>
      <w:proofErr w:type="spellEnd"/>
      <w:r>
        <w:t xml:space="preserve">. Ist </w:t>
      </w:r>
      <w:proofErr w:type="spellStart"/>
      <w:r>
        <w:t>nit</w:t>
      </w:r>
      <w:proofErr w:type="spellEnd"/>
      <w:r>
        <w:t xml:space="preserve"> das </w:t>
      </w:r>
      <w:proofErr w:type="spellStart"/>
      <w:r>
        <w:t>eyn</w:t>
      </w:r>
      <w:proofErr w:type="spellEnd"/>
      <w:r>
        <w:t xml:space="preserve"> recht </w:t>
      </w:r>
      <w:proofErr w:type="spellStart"/>
      <w:r>
        <w:t>Bepstlich</w:t>
      </w:r>
      <w:proofErr w:type="spellEnd"/>
      <w:r>
        <w:t xml:space="preserve"> </w:t>
      </w:r>
      <w:proofErr w:type="spellStart"/>
      <w:r>
        <w:t>laher</w:t>
      </w:r>
      <w:proofErr w:type="spellEnd"/>
      <w:r>
        <w:t xml:space="preserve">. </w:t>
      </w:r>
      <w:proofErr w:type="spellStart"/>
      <w:r>
        <w:t>vnd</w:t>
      </w:r>
      <w:proofErr w:type="spellEnd"/>
      <w:r>
        <w:t xml:space="preserve"> </w:t>
      </w:r>
      <w:proofErr w:type="spellStart"/>
      <w:r>
        <w:t>teuffelisch</w:t>
      </w:r>
      <w:proofErr w:type="spellEnd"/>
      <w:r>
        <w:t xml:space="preserve"> </w:t>
      </w:r>
      <w:proofErr w:type="spellStart"/>
      <w:r>
        <w:t>tzugebung</w:t>
      </w:r>
      <w:proofErr w:type="spellEnd"/>
      <w:r>
        <w:t xml:space="preserve">? Das die </w:t>
      </w:r>
      <w:proofErr w:type="spellStart"/>
      <w:r>
        <w:t>schefflin</w:t>
      </w:r>
      <w:proofErr w:type="spellEnd"/>
      <w:r>
        <w:t xml:space="preserve"> Christi </w:t>
      </w:r>
      <w:proofErr w:type="spellStart"/>
      <w:r>
        <w:t>verbotten</w:t>
      </w:r>
      <w:proofErr w:type="spellEnd"/>
      <w:r>
        <w:t xml:space="preserve"> </w:t>
      </w:r>
      <w:proofErr w:type="spellStart"/>
      <w:r>
        <w:t>vnd</w:t>
      </w:r>
      <w:proofErr w:type="spellEnd"/>
      <w:r>
        <w:t xml:space="preserve"> </w:t>
      </w:r>
      <w:proofErr w:type="spellStart"/>
      <w:r>
        <w:t>betrugliche</w:t>
      </w:r>
      <w:proofErr w:type="spellEnd"/>
      <w:r>
        <w:t xml:space="preserve"> </w:t>
      </w:r>
      <w:proofErr w:type="spellStart"/>
      <w:r>
        <w:t>bucher</w:t>
      </w:r>
      <w:proofErr w:type="spellEnd"/>
      <w:r>
        <w:t xml:space="preserve"> oder </w:t>
      </w:r>
      <w:proofErr w:type="spellStart"/>
      <w:r>
        <w:t>exempel</w:t>
      </w:r>
      <w:proofErr w:type="spellEnd"/>
      <w:r>
        <w:t xml:space="preserve"> </w:t>
      </w:r>
      <w:proofErr w:type="spellStart"/>
      <w:r>
        <w:t>mogen</w:t>
      </w:r>
      <w:proofErr w:type="spellEnd"/>
      <w:r>
        <w:t xml:space="preserve"> gebrauchen </w:t>
      </w:r>
    </w:p>
    <w:p w14:paraId="0DB3E960" w14:textId="77777777" w:rsidR="00D56726" w:rsidRDefault="00D56726" w:rsidP="00D56726">
      <w:pPr>
        <w:pStyle w:val="StandardWeb"/>
      </w:pPr>
      <w:r>
        <w:t xml:space="preserve">Christus spricht Mein </w:t>
      </w:r>
      <w:proofErr w:type="spellStart"/>
      <w:r>
        <w:t>schefflin</w:t>
      </w:r>
      <w:proofErr w:type="spellEnd"/>
      <w:r>
        <w:t xml:space="preserve"> </w:t>
      </w:r>
      <w:proofErr w:type="spellStart"/>
      <w:r>
        <w:t>horen</w:t>
      </w:r>
      <w:proofErr w:type="spellEnd"/>
      <w:r>
        <w:t xml:space="preserve"> meine </w:t>
      </w:r>
      <w:proofErr w:type="spellStart"/>
      <w:r>
        <w:t>stuem</w:t>
      </w:r>
      <w:proofErr w:type="spellEnd"/>
      <w:r>
        <w:t xml:space="preserve">. Ehr sagt </w:t>
      </w:r>
      <w:proofErr w:type="spellStart"/>
      <w:r>
        <w:t>nit</w:t>
      </w:r>
      <w:proofErr w:type="spellEnd"/>
      <w:r>
        <w:t xml:space="preserve">. </w:t>
      </w:r>
      <w:proofErr w:type="spellStart"/>
      <w:r>
        <w:t>Sye</w:t>
      </w:r>
      <w:proofErr w:type="spellEnd"/>
      <w:r>
        <w:t xml:space="preserve"> sehen meine / oder der </w:t>
      </w:r>
      <w:proofErr w:type="spellStart"/>
      <w:r>
        <w:t>heyligen</w:t>
      </w:r>
      <w:proofErr w:type="spellEnd"/>
      <w:r>
        <w:t xml:space="preserve"> / </w:t>
      </w:r>
      <w:proofErr w:type="spellStart"/>
      <w:r>
        <w:t>bilder</w:t>
      </w:r>
      <w:proofErr w:type="spellEnd"/>
      <w:r>
        <w:t xml:space="preserve">. </w:t>
      </w:r>
    </w:p>
    <w:p w14:paraId="4A0CD13B" w14:textId="77777777" w:rsidR="00D56726" w:rsidRDefault="00D56726" w:rsidP="00D56726">
      <w:pPr>
        <w:pStyle w:val="StandardWeb"/>
      </w:pPr>
      <w:r>
        <w:t xml:space="preserve">Gott spricht. Meine </w:t>
      </w:r>
      <w:proofErr w:type="spellStart"/>
      <w:r>
        <w:t>schefflin</w:t>
      </w:r>
      <w:proofErr w:type="spellEnd"/>
      <w:r>
        <w:t xml:space="preserve"> / </w:t>
      </w:r>
      <w:proofErr w:type="spellStart"/>
      <w:r>
        <w:t>seind</w:t>
      </w:r>
      <w:proofErr w:type="spellEnd"/>
      <w:r>
        <w:t xml:space="preserve"> </w:t>
      </w:r>
      <w:proofErr w:type="spellStart"/>
      <w:r>
        <w:t>schefflin</w:t>
      </w:r>
      <w:proofErr w:type="spellEnd"/>
      <w:r>
        <w:t xml:space="preserve"> meiner </w:t>
      </w:r>
      <w:proofErr w:type="spellStart"/>
      <w:r>
        <w:t>weyd</w:t>
      </w:r>
      <w:proofErr w:type="spellEnd"/>
      <w:r>
        <w:t xml:space="preserve"> / das ist meiner </w:t>
      </w:r>
      <w:proofErr w:type="spellStart"/>
      <w:r>
        <w:t>laher</w:t>
      </w:r>
      <w:proofErr w:type="spellEnd"/>
      <w:r>
        <w:t xml:space="preserve"> / </w:t>
      </w:r>
      <w:proofErr w:type="spellStart"/>
      <w:r>
        <w:t>nit</w:t>
      </w:r>
      <w:proofErr w:type="spellEnd"/>
      <w:r>
        <w:t xml:space="preserve"> meiner </w:t>
      </w:r>
      <w:proofErr w:type="spellStart"/>
      <w:r>
        <w:t>bilder</w:t>
      </w:r>
      <w:proofErr w:type="spellEnd"/>
      <w:r>
        <w:t xml:space="preserve">. </w:t>
      </w:r>
    </w:p>
    <w:p w14:paraId="68C3979A" w14:textId="77777777" w:rsidR="00D56726" w:rsidRDefault="00D56726" w:rsidP="00D56726">
      <w:pPr>
        <w:pStyle w:val="StandardWeb"/>
      </w:pPr>
      <w:proofErr w:type="spellStart"/>
      <w:r>
        <w:t>Moyses</w:t>
      </w:r>
      <w:proofErr w:type="spellEnd"/>
      <w:r>
        <w:t xml:space="preserve"> spricht. Ihr </w:t>
      </w:r>
      <w:proofErr w:type="spellStart"/>
      <w:r>
        <w:t>solt</w:t>
      </w:r>
      <w:proofErr w:type="spellEnd"/>
      <w:r>
        <w:t xml:space="preserve"> </w:t>
      </w:r>
      <w:proofErr w:type="spellStart"/>
      <w:r>
        <w:t>ewre</w:t>
      </w:r>
      <w:proofErr w:type="spellEnd"/>
      <w:r>
        <w:t xml:space="preserve"> </w:t>
      </w:r>
      <w:proofErr w:type="spellStart"/>
      <w:r>
        <w:t>kindern</w:t>
      </w:r>
      <w:proofErr w:type="spellEnd"/>
      <w:r>
        <w:t xml:space="preserve"> </w:t>
      </w:r>
      <w:proofErr w:type="spellStart"/>
      <w:r>
        <w:t>gotis</w:t>
      </w:r>
      <w:proofErr w:type="spellEnd"/>
      <w:r>
        <w:t xml:space="preserve"> </w:t>
      </w:r>
      <w:proofErr w:type="spellStart"/>
      <w:r>
        <w:t>wort</w:t>
      </w:r>
      <w:proofErr w:type="spellEnd"/>
      <w:r>
        <w:t xml:space="preserve"> von </w:t>
      </w:r>
      <w:proofErr w:type="spellStart"/>
      <w:r>
        <w:t>yugend</w:t>
      </w:r>
      <w:proofErr w:type="spellEnd"/>
      <w:r>
        <w:t xml:space="preserve"> </w:t>
      </w:r>
      <w:proofErr w:type="spellStart"/>
      <w:r>
        <w:t>auff</w:t>
      </w:r>
      <w:proofErr w:type="spellEnd"/>
      <w:r>
        <w:t xml:space="preserve"> </w:t>
      </w:r>
      <w:proofErr w:type="spellStart"/>
      <w:r>
        <w:t>leren</w:t>
      </w:r>
      <w:proofErr w:type="spellEnd"/>
      <w:r>
        <w:t xml:space="preserve">. </w:t>
      </w:r>
    </w:p>
    <w:p w14:paraId="329BE09D" w14:textId="77777777" w:rsidR="00D56726" w:rsidRDefault="00D56726" w:rsidP="00D56726">
      <w:pPr>
        <w:pStyle w:val="StandardWeb"/>
      </w:pPr>
      <w:r>
        <w:t xml:space="preserve">Aber Gregorius spricht. Die </w:t>
      </w:r>
      <w:proofErr w:type="spellStart"/>
      <w:r>
        <w:t>Leyhen</w:t>
      </w:r>
      <w:proofErr w:type="spellEnd"/>
      <w:r>
        <w:t xml:space="preserve"> sollen </w:t>
      </w:r>
      <w:proofErr w:type="spellStart"/>
      <w:r>
        <w:t>bilder</w:t>
      </w:r>
      <w:proofErr w:type="spellEnd"/>
      <w:r>
        <w:t xml:space="preserve"> gebrauchen / </w:t>
      </w:r>
      <w:proofErr w:type="spellStart"/>
      <w:r>
        <w:t>fur</w:t>
      </w:r>
      <w:proofErr w:type="spellEnd"/>
      <w:r>
        <w:t xml:space="preserve"> </w:t>
      </w:r>
      <w:proofErr w:type="spellStart"/>
      <w:r>
        <w:t>bucher</w:t>
      </w:r>
      <w:proofErr w:type="spellEnd"/>
      <w:r>
        <w:t xml:space="preserve">. </w:t>
      </w:r>
    </w:p>
    <w:p w14:paraId="2104AF91" w14:textId="77777777" w:rsidR="00D56726" w:rsidRDefault="00D56726" w:rsidP="00D56726">
      <w:pPr>
        <w:pStyle w:val="StandardWeb"/>
      </w:pPr>
      <w:r>
        <w:t xml:space="preserve">Sage </w:t>
      </w:r>
      <w:proofErr w:type="spellStart"/>
      <w:r>
        <w:t>mhyr</w:t>
      </w:r>
      <w:proofErr w:type="spellEnd"/>
      <w:r>
        <w:t xml:space="preserve"> lieber Gregori / oder laß mirs </w:t>
      </w:r>
      <w:proofErr w:type="spellStart"/>
      <w:r>
        <w:t>ymand</w:t>
      </w:r>
      <w:proofErr w:type="spellEnd"/>
      <w:r>
        <w:t xml:space="preserve"> sagen. </w:t>
      </w:r>
      <w:proofErr w:type="spellStart"/>
      <w:r>
        <w:t>Waß</w:t>
      </w:r>
      <w:proofErr w:type="spellEnd"/>
      <w:r>
        <w:t xml:space="preserve"> </w:t>
      </w:r>
      <w:proofErr w:type="spellStart"/>
      <w:r>
        <w:t>kunden</w:t>
      </w:r>
      <w:proofErr w:type="spellEnd"/>
      <w:r>
        <w:t xml:space="preserve"> doch </w:t>
      </w:r>
      <w:proofErr w:type="spellStart"/>
      <w:r>
        <w:t>leyhen</w:t>
      </w:r>
      <w:proofErr w:type="spellEnd"/>
      <w:r>
        <w:t xml:space="preserve"> </w:t>
      </w:r>
      <w:proofErr w:type="spellStart"/>
      <w:r>
        <w:t>auß</w:t>
      </w:r>
      <w:proofErr w:type="spellEnd"/>
      <w:r>
        <w:t xml:space="preserve"> </w:t>
      </w:r>
      <w:proofErr w:type="spellStart"/>
      <w:r>
        <w:t>bildern</w:t>
      </w:r>
      <w:proofErr w:type="spellEnd"/>
      <w:r>
        <w:t xml:space="preserve"> </w:t>
      </w:r>
      <w:proofErr w:type="spellStart"/>
      <w:r>
        <w:t>guts</w:t>
      </w:r>
      <w:proofErr w:type="spellEnd"/>
      <w:r>
        <w:t xml:space="preserve"> lernen? Du </w:t>
      </w:r>
      <w:proofErr w:type="spellStart"/>
      <w:r>
        <w:t>must</w:t>
      </w:r>
      <w:proofErr w:type="spellEnd"/>
      <w:r>
        <w:t xml:space="preserve"> </w:t>
      </w:r>
      <w:proofErr w:type="spellStart"/>
      <w:r>
        <w:t>ye</w:t>
      </w:r>
      <w:proofErr w:type="spellEnd"/>
      <w:r>
        <w:t xml:space="preserve"> sprechen. das man </w:t>
      </w:r>
      <w:proofErr w:type="spellStart"/>
      <w:r>
        <w:t>eytel</w:t>
      </w:r>
      <w:proofErr w:type="spellEnd"/>
      <w:r>
        <w:t xml:space="preserve"> fleischlich leben </w:t>
      </w:r>
      <w:proofErr w:type="spellStart"/>
      <w:r>
        <w:t>vnd</w:t>
      </w:r>
      <w:proofErr w:type="spellEnd"/>
      <w:r>
        <w:t xml:space="preserve"> </w:t>
      </w:r>
      <w:proofErr w:type="spellStart"/>
      <w:r>
        <w:t>leyden</w:t>
      </w:r>
      <w:proofErr w:type="spellEnd"/>
      <w:r>
        <w:t xml:space="preserve"> </w:t>
      </w:r>
      <w:proofErr w:type="spellStart"/>
      <w:r>
        <w:t>darauß</w:t>
      </w:r>
      <w:proofErr w:type="spellEnd"/>
      <w:r>
        <w:t xml:space="preserve"> lernet / </w:t>
      </w:r>
      <w:proofErr w:type="spellStart"/>
      <w:r>
        <w:t>vnd</w:t>
      </w:r>
      <w:proofErr w:type="spellEnd"/>
      <w:r>
        <w:t xml:space="preserve"> das sie </w:t>
      </w:r>
      <w:proofErr w:type="spellStart"/>
      <w:r>
        <w:t>nit</w:t>
      </w:r>
      <w:proofErr w:type="spellEnd"/>
      <w:r>
        <w:t xml:space="preserve"> </w:t>
      </w:r>
      <w:proofErr w:type="spellStart"/>
      <w:r>
        <w:t>weider</w:t>
      </w:r>
      <w:proofErr w:type="spellEnd"/>
      <w:r>
        <w:t xml:space="preserve"> </w:t>
      </w:r>
      <w:proofErr w:type="spellStart"/>
      <w:r>
        <w:t>furen</w:t>
      </w:r>
      <w:proofErr w:type="spellEnd"/>
      <w:r>
        <w:t xml:space="preserve"> </w:t>
      </w:r>
      <w:proofErr w:type="spellStart"/>
      <w:r>
        <w:t>dan</w:t>
      </w:r>
      <w:proofErr w:type="spellEnd"/>
      <w:r>
        <w:t xml:space="preserve"> </w:t>
      </w:r>
      <w:proofErr w:type="spellStart"/>
      <w:r>
        <w:t>yns</w:t>
      </w:r>
      <w:proofErr w:type="spellEnd"/>
      <w:r>
        <w:t xml:space="preserve"> </w:t>
      </w:r>
      <w:proofErr w:type="spellStart"/>
      <w:r>
        <w:t>fleisch</w:t>
      </w:r>
      <w:proofErr w:type="spellEnd"/>
      <w:r>
        <w:t xml:space="preserve"> / ferner </w:t>
      </w:r>
      <w:proofErr w:type="spellStart"/>
      <w:r>
        <w:t>mogen</w:t>
      </w:r>
      <w:proofErr w:type="spellEnd"/>
      <w:r>
        <w:t xml:space="preserve"> sie </w:t>
      </w:r>
      <w:proofErr w:type="spellStart"/>
      <w:r>
        <w:t>nit</w:t>
      </w:r>
      <w:proofErr w:type="spellEnd"/>
      <w:r>
        <w:t xml:space="preserve"> </w:t>
      </w:r>
      <w:proofErr w:type="spellStart"/>
      <w:r>
        <w:t>brengen</w:t>
      </w:r>
      <w:proofErr w:type="spellEnd"/>
      <w:r>
        <w:t xml:space="preserve">. Exemplum / </w:t>
      </w:r>
      <w:proofErr w:type="spellStart"/>
      <w:r>
        <w:t>Auß</w:t>
      </w:r>
      <w:proofErr w:type="spellEnd"/>
      <w:r>
        <w:t xml:space="preserve"> dem </w:t>
      </w:r>
      <w:proofErr w:type="spellStart"/>
      <w:r>
        <w:t>bild</w:t>
      </w:r>
      <w:proofErr w:type="spellEnd"/>
      <w:r>
        <w:t xml:space="preserve"> des </w:t>
      </w:r>
      <w:proofErr w:type="spellStart"/>
      <w:r>
        <w:t>gecreusigten</w:t>
      </w:r>
      <w:proofErr w:type="spellEnd"/>
      <w:r>
        <w:t xml:space="preserve"> Christi </w:t>
      </w:r>
      <w:proofErr w:type="spellStart"/>
      <w:r>
        <w:t>lernestu</w:t>
      </w:r>
      <w:proofErr w:type="spellEnd"/>
      <w:r>
        <w:t xml:space="preserve"> nicht / </w:t>
      </w:r>
      <w:proofErr w:type="spellStart"/>
      <w:r>
        <w:t>dan</w:t>
      </w:r>
      <w:proofErr w:type="spellEnd"/>
      <w:r>
        <w:t xml:space="preserve"> das fleischlich </w:t>
      </w:r>
      <w:proofErr w:type="spellStart"/>
      <w:r>
        <w:t>leyden</w:t>
      </w:r>
      <w:proofErr w:type="spellEnd"/>
      <w:r>
        <w:t xml:space="preserve"> Christi. wie Christus seine </w:t>
      </w:r>
      <w:proofErr w:type="spellStart"/>
      <w:r>
        <w:t>heubt</w:t>
      </w:r>
      <w:proofErr w:type="spellEnd"/>
      <w:r>
        <w:t xml:space="preserve"> geneigt / </w:t>
      </w:r>
      <w:proofErr w:type="spellStart"/>
      <w:r>
        <w:t>vnd</w:t>
      </w:r>
      <w:proofErr w:type="spellEnd"/>
      <w:r>
        <w:t xml:space="preserve"> der gleichen </w:t>
      </w:r>
      <w:proofErr w:type="spellStart"/>
      <w:r>
        <w:t>Nhu</w:t>
      </w:r>
      <w:proofErr w:type="spellEnd"/>
      <w:r>
        <w:t xml:space="preserve"> sagt Christus / das sein </w:t>
      </w:r>
      <w:proofErr w:type="spellStart"/>
      <w:r>
        <w:t>eygen</w:t>
      </w:r>
      <w:proofErr w:type="spellEnd"/>
      <w:r>
        <w:t xml:space="preserve"> </w:t>
      </w:r>
      <w:proofErr w:type="spellStart"/>
      <w:r>
        <w:t>fleisch</w:t>
      </w:r>
      <w:proofErr w:type="spellEnd"/>
      <w:r>
        <w:t xml:space="preserve"> </w:t>
      </w:r>
      <w:proofErr w:type="spellStart"/>
      <w:r>
        <w:t>nit</w:t>
      </w:r>
      <w:proofErr w:type="spellEnd"/>
      <w:r>
        <w:t xml:space="preserve"> nutz sey / </w:t>
      </w:r>
      <w:proofErr w:type="spellStart"/>
      <w:r>
        <w:t>sonder</w:t>
      </w:r>
      <w:proofErr w:type="spellEnd"/>
      <w:r>
        <w:t xml:space="preserve"> </w:t>
      </w:r>
      <w:proofErr w:type="spellStart"/>
      <w:r>
        <w:t>dz</w:t>
      </w:r>
      <w:proofErr w:type="spellEnd"/>
      <w:r>
        <w:t xml:space="preserve"> der geist / nutz sey </w:t>
      </w:r>
      <w:proofErr w:type="spellStart"/>
      <w:r>
        <w:t>vnd</w:t>
      </w:r>
      <w:proofErr w:type="spellEnd"/>
      <w:r>
        <w:t xml:space="preserve"> lebendig thun machen. </w:t>
      </w:r>
      <w:proofErr w:type="spellStart"/>
      <w:r>
        <w:t>Szo</w:t>
      </w:r>
      <w:proofErr w:type="spellEnd"/>
      <w:r>
        <w:t xml:space="preserve"> spricht auch Petrus. Das Christus / worte hat gehabt / des ewigen </w:t>
      </w:r>
      <w:proofErr w:type="spellStart"/>
      <w:r>
        <w:t>lebens</w:t>
      </w:r>
      <w:proofErr w:type="spellEnd"/>
      <w:r>
        <w:t xml:space="preserve"> </w:t>
      </w:r>
      <w:proofErr w:type="spellStart"/>
      <w:r>
        <w:t>vnd</w:t>
      </w:r>
      <w:proofErr w:type="spellEnd"/>
      <w:r>
        <w:t xml:space="preserve"> </w:t>
      </w:r>
      <w:proofErr w:type="spellStart"/>
      <w:r>
        <w:t>gaistes</w:t>
      </w:r>
      <w:proofErr w:type="spellEnd"/>
      <w:r>
        <w:t xml:space="preserve">. Dieweil nun </w:t>
      </w:r>
      <w:proofErr w:type="spellStart"/>
      <w:r>
        <w:t>dye</w:t>
      </w:r>
      <w:proofErr w:type="spellEnd"/>
      <w:r>
        <w:t xml:space="preserve"> </w:t>
      </w:r>
      <w:proofErr w:type="spellStart"/>
      <w:r>
        <w:t>bilder</w:t>
      </w:r>
      <w:proofErr w:type="spellEnd"/>
      <w:r>
        <w:t xml:space="preserve"> </w:t>
      </w:r>
      <w:proofErr w:type="spellStart"/>
      <w:r>
        <w:t>stum</w:t>
      </w:r>
      <w:proofErr w:type="spellEnd"/>
      <w:r>
        <w:t xml:space="preserve"> / </w:t>
      </w:r>
      <w:proofErr w:type="spellStart"/>
      <w:r>
        <w:t>vnd</w:t>
      </w:r>
      <w:proofErr w:type="spellEnd"/>
      <w:r>
        <w:t xml:space="preserve"> taub </w:t>
      </w:r>
      <w:proofErr w:type="spellStart"/>
      <w:r>
        <w:t>seind</w:t>
      </w:r>
      <w:proofErr w:type="spellEnd"/>
      <w:r>
        <w:t xml:space="preserve"> / </w:t>
      </w:r>
      <w:proofErr w:type="spellStart"/>
      <w:r>
        <w:t>konden</w:t>
      </w:r>
      <w:proofErr w:type="spellEnd"/>
      <w:r>
        <w:t xml:space="preserve"> weder sehen noch </w:t>
      </w:r>
      <w:proofErr w:type="spellStart"/>
      <w:r>
        <w:t>horen</w:t>
      </w:r>
      <w:proofErr w:type="spellEnd"/>
      <w:r>
        <w:t xml:space="preserve">. weder lernen oder </w:t>
      </w:r>
      <w:proofErr w:type="spellStart"/>
      <w:r>
        <w:t>leren</w:t>
      </w:r>
      <w:proofErr w:type="spellEnd"/>
      <w:r>
        <w:t xml:space="preserve">. </w:t>
      </w:r>
      <w:proofErr w:type="spellStart"/>
      <w:r>
        <w:t>vnd</w:t>
      </w:r>
      <w:proofErr w:type="spellEnd"/>
      <w:r>
        <w:t xml:space="preserve"> deuten / </w:t>
      </w:r>
      <w:proofErr w:type="spellStart"/>
      <w:r>
        <w:t>auff</w:t>
      </w:r>
      <w:proofErr w:type="spellEnd"/>
      <w:r>
        <w:t xml:space="preserve"> </w:t>
      </w:r>
      <w:proofErr w:type="spellStart"/>
      <w:r>
        <w:t>nichs</w:t>
      </w:r>
      <w:proofErr w:type="spellEnd"/>
      <w:r>
        <w:t xml:space="preserve"> anders </w:t>
      </w:r>
      <w:proofErr w:type="spellStart"/>
      <w:r>
        <w:t>dan</w:t>
      </w:r>
      <w:proofErr w:type="spellEnd"/>
      <w:r>
        <w:t xml:space="preserve"> </w:t>
      </w:r>
      <w:proofErr w:type="spellStart"/>
      <w:r>
        <w:t>vff</w:t>
      </w:r>
      <w:proofErr w:type="spellEnd"/>
      <w:r>
        <w:t xml:space="preserve"> lauter </w:t>
      </w:r>
      <w:proofErr w:type="spellStart"/>
      <w:r>
        <w:t>vnd</w:t>
      </w:r>
      <w:proofErr w:type="spellEnd"/>
      <w:r>
        <w:t xml:space="preserve"> </w:t>
      </w:r>
      <w:proofErr w:type="spellStart"/>
      <w:r>
        <w:t>blos</w:t>
      </w:r>
      <w:proofErr w:type="spellEnd"/>
      <w:r>
        <w:t xml:space="preserve"> </w:t>
      </w:r>
      <w:proofErr w:type="spellStart"/>
      <w:r>
        <w:t>fleisch</w:t>
      </w:r>
      <w:proofErr w:type="spellEnd"/>
      <w:r>
        <w:t xml:space="preserve"> / das nicht nutz ist. </w:t>
      </w:r>
      <w:proofErr w:type="spellStart"/>
      <w:r>
        <w:t>Volget</w:t>
      </w:r>
      <w:proofErr w:type="spellEnd"/>
      <w:r>
        <w:t xml:space="preserve"> </w:t>
      </w:r>
      <w:proofErr w:type="spellStart"/>
      <w:r>
        <w:t>vestiglich</w:t>
      </w:r>
      <w:proofErr w:type="spellEnd"/>
      <w:r>
        <w:t xml:space="preserve">. das sie nicht nutz </w:t>
      </w:r>
      <w:proofErr w:type="spellStart"/>
      <w:r>
        <w:t>seind</w:t>
      </w:r>
      <w:proofErr w:type="spellEnd"/>
      <w:r>
        <w:t xml:space="preserve">. Aber das </w:t>
      </w:r>
      <w:proofErr w:type="spellStart"/>
      <w:r>
        <w:t>wortt</w:t>
      </w:r>
      <w:proofErr w:type="spellEnd"/>
      <w:r>
        <w:t xml:space="preserve"> </w:t>
      </w:r>
      <w:proofErr w:type="spellStart"/>
      <w:r>
        <w:t>gottis</w:t>
      </w:r>
      <w:proofErr w:type="spellEnd"/>
      <w:r>
        <w:t xml:space="preserve"> ist </w:t>
      </w:r>
      <w:proofErr w:type="spellStart"/>
      <w:r>
        <w:t>geystlich</w:t>
      </w:r>
      <w:proofErr w:type="spellEnd"/>
      <w:r>
        <w:t xml:space="preserve"> / </w:t>
      </w:r>
      <w:proofErr w:type="spellStart"/>
      <w:r>
        <w:t>vnd</w:t>
      </w:r>
      <w:proofErr w:type="spellEnd"/>
      <w:r>
        <w:t xml:space="preserve"> allein den </w:t>
      </w:r>
      <w:proofErr w:type="spellStart"/>
      <w:r>
        <w:t>glaubigen</w:t>
      </w:r>
      <w:proofErr w:type="spellEnd"/>
      <w:r>
        <w:t xml:space="preserve"> nutze. </w:t>
      </w:r>
    </w:p>
    <w:p w14:paraId="4BD020EC" w14:textId="77777777" w:rsidR="00D56726" w:rsidRDefault="00D56726" w:rsidP="00D56726">
      <w:pPr>
        <w:pStyle w:val="StandardWeb"/>
      </w:pPr>
      <w:proofErr w:type="spellStart"/>
      <w:r>
        <w:t>Drumb</w:t>
      </w:r>
      <w:proofErr w:type="spellEnd"/>
      <w:r>
        <w:t xml:space="preserve"> ists </w:t>
      </w:r>
      <w:proofErr w:type="spellStart"/>
      <w:r>
        <w:t>nit</w:t>
      </w:r>
      <w:proofErr w:type="spellEnd"/>
      <w:r>
        <w:t xml:space="preserve"> war / das </w:t>
      </w:r>
      <w:proofErr w:type="spellStart"/>
      <w:r>
        <w:t>bilder</w:t>
      </w:r>
      <w:proofErr w:type="spellEnd"/>
      <w:r>
        <w:t xml:space="preserve"> / der </w:t>
      </w:r>
      <w:proofErr w:type="spellStart"/>
      <w:r>
        <w:t>Leyhen</w:t>
      </w:r>
      <w:proofErr w:type="spellEnd"/>
      <w:r>
        <w:t xml:space="preserve"> </w:t>
      </w:r>
      <w:proofErr w:type="spellStart"/>
      <w:r>
        <w:t>bucher</w:t>
      </w:r>
      <w:proofErr w:type="spellEnd"/>
      <w:r>
        <w:t xml:space="preserve"> </w:t>
      </w:r>
      <w:proofErr w:type="spellStart"/>
      <w:r>
        <w:t>seind</w:t>
      </w:r>
      <w:proofErr w:type="spellEnd"/>
      <w:r>
        <w:t xml:space="preserve">. Dan sie </w:t>
      </w:r>
      <w:proofErr w:type="spellStart"/>
      <w:r>
        <w:t>mogen</w:t>
      </w:r>
      <w:proofErr w:type="spellEnd"/>
      <w:r>
        <w:t xml:space="preserve"> kein </w:t>
      </w:r>
      <w:proofErr w:type="spellStart"/>
      <w:r>
        <w:t>seligkeit</w:t>
      </w:r>
      <w:proofErr w:type="spellEnd"/>
      <w:r>
        <w:t xml:space="preserve"> aus </w:t>
      </w:r>
      <w:proofErr w:type="spellStart"/>
      <w:r>
        <w:t>yhn</w:t>
      </w:r>
      <w:proofErr w:type="spellEnd"/>
      <w:r>
        <w:t xml:space="preserve"> lernen. </w:t>
      </w:r>
      <w:proofErr w:type="spellStart"/>
      <w:r>
        <w:t>vnd</w:t>
      </w:r>
      <w:proofErr w:type="spellEnd"/>
      <w:r>
        <w:t xml:space="preserve"> gar nichts aus </w:t>
      </w:r>
      <w:proofErr w:type="spellStart"/>
      <w:r>
        <w:t>bildern</w:t>
      </w:r>
      <w:proofErr w:type="spellEnd"/>
      <w:r>
        <w:t xml:space="preserve"> </w:t>
      </w:r>
      <w:proofErr w:type="spellStart"/>
      <w:r>
        <w:t>schepffen</w:t>
      </w:r>
      <w:proofErr w:type="spellEnd"/>
      <w:r>
        <w:t xml:space="preserve"> / das </w:t>
      </w:r>
      <w:proofErr w:type="spellStart"/>
      <w:r>
        <w:t>tzu</w:t>
      </w:r>
      <w:proofErr w:type="spellEnd"/>
      <w:r>
        <w:t xml:space="preserve"> der </w:t>
      </w:r>
      <w:proofErr w:type="spellStart"/>
      <w:r>
        <w:t>seligkeit</w:t>
      </w:r>
      <w:proofErr w:type="spellEnd"/>
      <w:r>
        <w:t xml:space="preserve"> dienet / oder </w:t>
      </w:r>
      <w:proofErr w:type="spellStart"/>
      <w:r>
        <w:t>tzu</w:t>
      </w:r>
      <w:proofErr w:type="spellEnd"/>
      <w:r>
        <w:t xml:space="preserve"> Christlichem leben </w:t>
      </w:r>
      <w:proofErr w:type="spellStart"/>
      <w:r>
        <w:t>notlich</w:t>
      </w:r>
      <w:proofErr w:type="spellEnd"/>
      <w:r>
        <w:t xml:space="preserve"> ist. Ich </w:t>
      </w:r>
      <w:proofErr w:type="spellStart"/>
      <w:r>
        <w:t>welt</w:t>
      </w:r>
      <w:proofErr w:type="spellEnd"/>
      <w:r>
        <w:t xml:space="preserve"> </w:t>
      </w:r>
      <w:proofErr w:type="spellStart"/>
      <w:r>
        <w:t>nit</w:t>
      </w:r>
      <w:proofErr w:type="spellEnd"/>
      <w:r>
        <w:t xml:space="preserve"> groß </w:t>
      </w:r>
      <w:proofErr w:type="spellStart"/>
      <w:r>
        <w:t>nemen</w:t>
      </w:r>
      <w:proofErr w:type="spellEnd"/>
      <w:r>
        <w:t xml:space="preserve"> </w:t>
      </w:r>
      <w:proofErr w:type="spellStart"/>
      <w:r>
        <w:t>vnd</w:t>
      </w:r>
      <w:proofErr w:type="spellEnd"/>
      <w:r>
        <w:t xml:space="preserve"> den </w:t>
      </w:r>
      <w:proofErr w:type="spellStart"/>
      <w:r>
        <w:t>bildern</w:t>
      </w:r>
      <w:proofErr w:type="spellEnd"/>
      <w:r>
        <w:t xml:space="preserve"> </w:t>
      </w:r>
      <w:proofErr w:type="spellStart"/>
      <w:r>
        <w:t>soliche</w:t>
      </w:r>
      <w:proofErr w:type="spellEnd"/>
      <w:r>
        <w:t xml:space="preserve"> </w:t>
      </w:r>
      <w:proofErr w:type="spellStart"/>
      <w:r>
        <w:t>ehere</w:t>
      </w:r>
      <w:proofErr w:type="spellEnd"/>
      <w:r>
        <w:t xml:space="preserve"> </w:t>
      </w:r>
      <w:proofErr w:type="spellStart"/>
      <w:r>
        <w:t>tzumessen</w:t>
      </w:r>
      <w:proofErr w:type="spellEnd"/>
      <w:r>
        <w:t xml:space="preserve"> / die Gregorius </w:t>
      </w:r>
      <w:proofErr w:type="spellStart"/>
      <w:r>
        <w:t>seynen</w:t>
      </w:r>
      <w:proofErr w:type="spellEnd"/>
      <w:r>
        <w:t xml:space="preserve"> </w:t>
      </w:r>
      <w:proofErr w:type="spellStart"/>
      <w:r>
        <w:t>olgotzen</w:t>
      </w:r>
      <w:proofErr w:type="spellEnd"/>
      <w:r>
        <w:t xml:space="preserve"> </w:t>
      </w:r>
      <w:proofErr w:type="spellStart"/>
      <w:r>
        <w:t>tzulegt</w:t>
      </w:r>
      <w:proofErr w:type="spellEnd"/>
      <w:r>
        <w:t xml:space="preserve">. Ich </w:t>
      </w:r>
      <w:proofErr w:type="spellStart"/>
      <w:r>
        <w:t>mercke</w:t>
      </w:r>
      <w:proofErr w:type="spellEnd"/>
      <w:r>
        <w:t xml:space="preserve"> aber / </w:t>
      </w:r>
      <w:proofErr w:type="spellStart"/>
      <w:r>
        <w:t>warumb</w:t>
      </w:r>
      <w:proofErr w:type="spellEnd"/>
      <w:r>
        <w:t xml:space="preserve"> die Bebst </w:t>
      </w:r>
      <w:proofErr w:type="spellStart"/>
      <w:r>
        <w:t>soliche</w:t>
      </w:r>
      <w:proofErr w:type="spellEnd"/>
      <w:r>
        <w:t xml:space="preserve"> </w:t>
      </w:r>
      <w:proofErr w:type="spellStart"/>
      <w:r>
        <w:t>bucher</w:t>
      </w:r>
      <w:proofErr w:type="spellEnd"/>
      <w:r>
        <w:t xml:space="preserve"> den </w:t>
      </w:r>
      <w:proofErr w:type="spellStart"/>
      <w:r>
        <w:t>Leyhen</w:t>
      </w:r>
      <w:proofErr w:type="spellEnd"/>
      <w:r>
        <w:t xml:space="preserve"> </w:t>
      </w:r>
      <w:proofErr w:type="spellStart"/>
      <w:r>
        <w:t>fur</w:t>
      </w:r>
      <w:proofErr w:type="spellEnd"/>
      <w:r>
        <w:t xml:space="preserve"> gelegt haben. </w:t>
      </w:r>
      <w:proofErr w:type="spellStart"/>
      <w:r>
        <w:t>Sye</w:t>
      </w:r>
      <w:proofErr w:type="spellEnd"/>
      <w:r>
        <w:t xml:space="preserve"> haben </w:t>
      </w:r>
      <w:proofErr w:type="spellStart"/>
      <w:r>
        <w:t>vermerckt</w:t>
      </w:r>
      <w:proofErr w:type="spellEnd"/>
      <w:r>
        <w:t xml:space="preserve"> / </w:t>
      </w:r>
      <w:proofErr w:type="spellStart"/>
      <w:r>
        <w:t>wan</w:t>
      </w:r>
      <w:proofErr w:type="spellEnd"/>
      <w:r>
        <w:t xml:space="preserve"> sie die </w:t>
      </w:r>
      <w:proofErr w:type="spellStart"/>
      <w:r>
        <w:t>schefflein</w:t>
      </w:r>
      <w:proofErr w:type="spellEnd"/>
      <w:r>
        <w:t xml:space="preserve"> / </w:t>
      </w:r>
      <w:proofErr w:type="spellStart"/>
      <w:r>
        <w:t>yhn</w:t>
      </w:r>
      <w:proofErr w:type="spellEnd"/>
      <w:r>
        <w:t xml:space="preserve"> die </w:t>
      </w:r>
      <w:proofErr w:type="spellStart"/>
      <w:r>
        <w:t>bucher</w:t>
      </w:r>
      <w:proofErr w:type="spellEnd"/>
      <w:r>
        <w:t xml:space="preserve"> </w:t>
      </w:r>
      <w:proofErr w:type="spellStart"/>
      <w:r>
        <w:t>furtten</w:t>
      </w:r>
      <w:proofErr w:type="spellEnd"/>
      <w:r>
        <w:t xml:space="preserve"> / </w:t>
      </w:r>
      <w:proofErr w:type="spellStart"/>
      <w:r>
        <w:t>yhr</w:t>
      </w:r>
      <w:proofErr w:type="spellEnd"/>
      <w:r>
        <w:t xml:space="preserve"> </w:t>
      </w:r>
      <w:proofErr w:type="spellStart"/>
      <w:r>
        <w:t>grempell</w:t>
      </w:r>
      <w:proofErr w:type="spellEnd"/>
      <w:r>
        <w:t xml:space="preserve"> </w:t>
      </w:r>
      <w:proofErr w:type="spellStart"/>
      <w:r>
        <w:t>marckt</w:t>
      </w:r>
      <w:proofErr w:type="spellEnd"/>
      <w:r>
        <w:t xml:space="preserve"> </w:t>
      </w:r>
      <w:proofErr w:type="spellStart"/>
      <w:r>
        <w:t>wurd</w:t>
      </w:r>
      <w:proofErr w:type="spellEnd"/>
      <w:r>
        <w:t xml:space="preserve"> </w:t>
      </w:r>
      <w:proofErr w:type="spellStart"/>
      <w:r>
        <w:t>nichst</w:t>
      </w:r>
      <w:proofErr w:type="spellEnd"/>
      <w:r>
        <w:t xml:space="preserve"> </w:t>
      </w:r>
      <w:proofErr w:type="spellStart"/>
      <w:r>
        <w:t>tzunhemen</w:t>
      </w:r>
      <w:proofErr w:type="spellEnd"/>
      <w:r>
        <w:t xml:space="preserve">. </w:t>
      </w:r>
      <w:proofErr w:type="spellStart"/>
      <w:r>
        <w:t>Vnd</w:t>
      </w:r>
      <w:proofErr w:type="spellEnd"/>
      <w:r>
        <w:t xml:space="preserve"> man </w:t>
      </w:r>
      <w:proofErr w:type="spellStart"/>
      <w:r>
        <w:t>wurt</w:t>
      </w:r>
      <w:proofErr w:type="spellEnd"/>
      <w:r>
        <w:t xml:space="preserve"> wellen wissen was </w:t>
      </w:r>
      <w:proofErr w:type="spellStart"/>
      <w:r>
        <w:t>gotlich</w:t>
      </w:r>
      <w:proofErr w:type="spellEnd"/>
      <w:r>
        <w:t xml:space="preserve"> oder </w:t>
      </w:r>
      <w:proofErr w:type="spellStart"/>
      <w:r>
        <w:t>vngotlich</w:t>
      </w:r>
      <w:proofErr w:type="spellEnd"/>
      <w:r>
        <w:t xml:space="preserve">. recht oder </w:t>
      </w:r>
      <w:proofErr w:type="spellStart"/>
      <w:r>
        <w:t>vnrecht</w:t>
      </w:r>
      <w:proofErr w:type="spellEnd"/>
      <w:r>
        <w:t xml:space="preserve"> ist. Paulus spricht. Das wir </w:t>
      </w:r>
      <w:proofErr w:type="spellStart"/>
      <w:r>
        <w:t>yhn</w:t>
      </w:r>
      <w:proofErr w:type="spellEnd"/>
      <w:r>
        <w:t xml:space="preserve"> der </w:t>
      </w:r>
      <w:proofErr w:type="spellStart"/>
      <w:r>
        <w:t>laher</w:t>
      </w:r>
      <w:proofErr w:type="spellEnd"/>
      <w:r>
        <w:t xml:space="preserve"> Christi sollen bleiben / </w:t>
      </w:r>
      <w:proofErr w:type="spellStart"/>
      <w:r>
        <w:t>ßo</w:t>
      </w:r>
      <w:proofErr w:type="spellEnd"/>
      <w:r>
        <w:t xml:space="preserve"> </w:t>
      </w:r>
      <w:proofErr w:type="spellStart"/>
      <w:r>
        <w:t>rumett</w:t>
      </w:r>
      <w:proofErr w:type="spellEnd"/>
      <w:r>
        <w:t xml:space="preserve"> sich Christus das er seine </w:t>
      </w:r>
      <w:proofErr w:type="spellStart"/>
      <w:r>
        <w:t>Jungern</w:t>
      </w:r>
      <w:proofErr w:type="spellEnd"/>
      <w:r>
        <w:t xml:space="preserve"> seines </w:t>
      </w:r>
      <w:proofErr w:type="spellStart"/>
      <w:r>
        <w:t>vaters</w:t>
      </w:r>
      <w:proofErr w:type="spellEnd"/>
      <w:r>
        <w:t xml:space="preserve"> </w:t>
      </w:r>
      <w:proofErr w:type="spellStart"/>
      <w:r>
        <w:t>sermon</w:t>
      </w:r>
      <w:proofErr w:type="spellEnd"/>
      <w:r>
        <w:t xml:space="preserve"> </w:t>
      </w:r>
      <w:proofErr w:type="spellStart"/>
      <w:r>
        <w:t>gelert</w:t>
      </w:r>
      <w:proofErr w:type="spellEnd"/>
      <w:r>
        <w:t xml:space="preserve"> hab. Joan. xvii </w:t>
      </w:r>
      <w:proofErr w:type="spellStart"/>
      <w:r>
        <w:t>Sye</w:t>
      </w:r>
      <w:proofErr w:type="spellEnd"/>
      <w:r>
        <w:t xml:space="preserve"> haben </w:t>
      </w:r>
      <w:proofErr w:type="spellStart"/>
      <w:r>
        <w:t>keynes</w:t>
      </w:r>
      <w:proofErr w:type="spellEnd"/>
      <w:r>
        <w:t xml:space="preserve"> </w:t>
      </w:r>
      <w:proofErr w:type="spellStart"/>
      <w:r>
        <w:t>bildes</w:t>
      </w:r>
      <w:proofErr w:type="spellEnd"/>
      <w:r>
        <w:t xml:space="preserve"> </w:t>
      </w:r>
      <w:proofErr w:type="spellStart"/>
      <w:r>
        <w:t>nye</w:t>
      </w:r>
      <w:proofErr w:type="spellEnd"/>
      <w:r>
        <w:t xml:space="preserve"> gedacht. </w:t>
      </w:r>
    </w:p>
    <w:p w14:paraId="0A8BD002" w14:textId="77777777" w:rsidR="00D56726" w:rsidRDefault="00D56726" w:rsidP="00D56726">
      <w:pPr>
        <w:pStyle w:val="StandardWeb"/>
      </w:pPr>
      <w:r>
        <w:t xml:space="preserve">Christus spricht auch / das die </w:t>
      </w:r>
      <w:proofErr w:type="spellStart"/>
      <w:r>
        <w:t>warheit</w:t>
      </w:r>
      <w:proofErr w:type="spellEnd"/>
      <w:r>
        <w:t xml:space="preserve"> </w:t>
      </w:r>
      <w:proofErr w:type="spellStart"/>
      <w:r>
        <w:t>letig</w:t>
      </w:r>
      <w:proofErr w:type="spellEnd"/>
      <w:r>
        <w:t xml:space="preserve"> macht / </w:t>
      </w:r>
      <w:proofErr w:type="spellStart"/>
      <w:r>
        <w:t>vnd</w:t>
      </w:r>
      <w:proofErr w:type="spellEnd"/>
      <w:r>
        <w:t xml:space="preserve"> seine Junger macht. Joan. viii. Das </w:t>
      </w:r>
      <w:proofErr w:type="spellStart"/>
      <w:r>
        <w:t>kan</w:t>
      </w:r>
      <w:proofErr w:type="spellEnd"/>
      <w:r>
        <w:t xml:space="preserve"> kein </w:t>
      </w:r>
      <w:proofErr w:type="spellStart"/>
      <w:r>
        <w:t>bild</w:t>
      </w:r>
      <w:proofErr w:type="spellEnd"/>
      <w:r>
        <w:t xml:space="preserve"> thun. </w:t>
      </w:r>
      <w:proofErr w:type="spellStart"/>
      <w:r>
        <w:t>Drumb</w:t>
      </w:r>
      <w:proofErr w:type="spellEnd"/>
      <w:r>
        <w:t xml:space="preserve"> ists gleich </w:t>
      </w:r>
      <w:proofErr w:type="spellStart"/>
      <w:r>
        <w:t>ßo</w:t>
      </w:r>
      <w:proofErr w:type="spellEnd"/>
      <w:r>
        <w:t xml:space="preserve"> </w:t>
      </w:r>
      <w:proofErr w:type="spellStart"/>
      <w:r>
        <w:t>vil</w:t>
      </w:r>
      <w:proofErr w:type="spellEnd"/>
      <w:r>
        <w:t xml:space="preserve"> gesagt. Bildnis </w:t>
      </w:r>
      <w:proofErr w:type="spellStart"/>
      <w:r>
        <w:t>seind</w:t>
      </w:r>
      <w:proofErr w:type="spellEnd"/>
      <w:r>
        <w:t xml:space="preserve"> der </w:t>
      </w:r>
      <w:proofErr w:type="spellStart"/>
      <w:r>
        <w:t>Leyhen</w:t>
      </w:r>
      <w:proofErr w:type="spellEnd"/>
      <w:r>
        <w:t xml:space="preserve"> </w:t>
      </w:r>
      <w:proofErr w:type="spellStart"/>
      <w:r>
        <w:t>bucher</w:t>
      </w:r>
      <w:proofErr w:type="spellEnd"/>
      <w:r>
        <w:t xml:space="preserve"> / </w:t>
      </w:r>
      <w:proofErr w:type="spellStart"/>
      <w:r>
        <w:t>alß</w:t>
      </w:r>
      <w:proofErr w:type="spellEnd"/>
      <w:r>
        <w:t xml:space="preserve"> </w:t>
      </w:r>
      <w:proofErr w:type="spellStart"/>
      <w:r>
        <w:t>hette</w:t>
      </w:r>
      <w:proofErr w:type="spellEnd"/>
      <w:r>
        <w:t xml:space="preserve"> er gesprochen. Die Leihen sollen kein Junger Christi sein / sollen auch </w:t>
      </w:r>
      <w:proofErr w:type="spellStart"/>
      <w:r>
        <w:t>nymer</w:t>
      </w:r>
      <w:proofErr w:type="spellEnd"/>
      <w:r>
        <w:t xml:space="preserve"> frey werden </w:t>
      </w:r>
      <w:proofErr w:type="spellStart"/>
      <w:r>
        <w:t>vons</w:t>
      </w:r>
      <w:proofErr w:type="spellEnd"/>
      <w:r>
        <w:t xml:space="preserve"> </w:t>
      </w:r>
      <w:proofErr w:type="spellStart"/>
      <w:r>
        <w:t>teuffels</w:t>
      </w:r>
      <w:proofErr w:type="spellEnd"/>
      <w:r>
        <w:t xml:space="preserve"> </w:t>
      </w:r>
      <w:proofErr w:type="spellStart"/>
      <w:r>
        <w:t>panden</w:t>
      </w:r>
      <w:proofErr w:type="spellEnd"/>
      <w:r>
        <w:t xml:space="preserve"> / sollen auch </w:t>
      </w:r>
      <w:proofErr w:type="spellStart"/>
      <w:r>
        <w:t>nit</w:t>
      </w:r>
      <w:proofErr w:type="spellEnd"/>
      <w:r>
        <w:t xml:space="preserve"> in </w:t>
      </w:r>
      <w:proofErr w:type="spellStart"/>
      <w:r>
        <w:t>gotlich</w:t>
      </w:r>
      <w:proofErr w:type="spellEnd"/>
      <w:r>
        <w:t xml:space="preserve"> </w:t>
      </w:r>
      <w:proofErr w:type="spellStart"/>
      <w:r>
        <w:t>vnd</w:t>
      </w:r>
      <w:proofErr w:type="spellEnd"/>
      <w:r>
        <w:t xml:space="preserve"> Christlich </w:t>
      </w:r>
      <w:proofErr w:type="spellStart"/>
      <w:r>
        <w:t>weßen</w:t>
      </w:r>
      <w:proofErr w:type="spellEnd"/>
      <w:r>
        <w:t xml:space="preserve"> </w:t>
      </w:r>
      <w:proofErr w:type="spellStart"/>
      <w:r>
        <w:t>kumen</w:t>
      </w:r>
      <w:proofErr w:type="spellEnd"/>
      <w:r>
        <w:t xml:space="preserve">. Paulus der </w:t>
      </w:r>
      <w:proofErr w:type="spellStart"/>
      <w:r>
        <w:t>leret</w:t>
      </w:r>
      <w:proofErr w:type="spellEnd"/>
      <w:r>
        <w:t xml:space="preserve"> auch / das wir kein </w:t>
      </w:r>
      <w:proofErr w:type="spellStart"/>
      <w:r>
        <w:t>gemeindschafft</w:t>
      </w:r>
      <w:proofErr w:type="spellEnd"/>
      <w:r>
        <w:t xml:space="preserve"> mit den </w:t>
      </w:r>
      <w:proofErr w:type="spellStart"/>
      <w:r>
        <w:t>solhen</w:t>
      </w:r>
      <w:proofErr w:type="spellEnd"/>
      <w:r>
        <w:t xml:space="preserve"> haben / die </w:t>
      </w:r>
      <w:proofErr w:type="spellStart"/>
      <w:r>
        <w:t>bildnis</w:t>
      </w:r>
      <w:proofErr w:type="spellEnd"/>
      <w:r>
        <w:t xml:space="preserve"> </w:t>
      </w:r>
      <w:proofErr w:type="spellStart"/>
      <w:r>
        <w:t>eheren</w:t>
      </w:r>
      <w:proofErr w:type="spellEnd"/>
      <w:r>
        <w:t xml:space="preserve"> .i. Cor. v. </w:t>
      </w:r>
      <w:proofErr w:type="spellStart"/>
      <w:r>
        <w:t>vnd</w:t>
      </w:r>
      <w:proofErr w:type="spellEnd"/>
      <w:r>
        <w:t xml:space="preserve"> spricht noch eines. </w:t>
      </w:r>
      <w:proofErr w:type="spellStart"/>
      <w:r>
        <w:t>Ir</w:t>
      </w:r>
      <w:proofErr w:type="spellEnd"/>
      <w:r>
        <w:t xml:space="preserve"> </w:t>
      </w:r>
      <w:proofErr w:type="spellStart"/>
      <w:r>
        <w:t>solt</w:t>
      </w:r>
      <w:proofErr w:type="spellEnd"/>
      <w:r>
        <w:t xml:space="preserve"> die </w:t>
      </w:r>
      <w:proofErr w:type="spellStart"/>
      <w:r>
        <w:t>bilder</w:t>
      </w:r>
      <w:proofErr w:type="spellEnd"/>
      <w:r>
        <w:t xml:space="preserve"> </w:t>
      </w:r>
      <w:proofErr w:type="spellStart"/>
      <w:r>
        <w:t>nit</w:t>
      </w:r>
      <w:proofErr w:type="spellEnd"/>
      <w:r>
        <w:t xml:space="preserve"> </w:t>
      </w:r>
      <w:proofErr w:type="spellStart"/>
      <w:r>
        <w:t>eheren</w:t>
      </w:r>
      <w:proofErr w:type="spellEnd"/>
      <w:r>
        <w:t xml:space="preserve">. </w:t>
      </w:r>
      <w:proofErr w:type="spellStart"/>
      <w:r>
        <w:t>Ir</w:t>
      </w:r>
      <w:proofErr w:type="spellEnd"/>
      <w:r>
        <w:t xml:space="preserve"> </w:t>
      </w:r>
      <w:proofErr w:type="spellStart"/>
      <w:r>
        <w:t>solt</w:t>
      </w:r>
      <w:proofErr w:type="spellEnd"/>
      <w:r>
        <w:t xml:space="preserve"> </w:t>
      </w:r>
      <w:proofErr w:type="spellStart"/>
      <w:r>
        <w:t>flihen</w:t>
      </w:r>
      <w:proofErr w:type="spellEnd"/>
      <w:r>
        <w:t xml:space="preserve"> vor </w:t>
      </w:r>
      <w:proofErr w:type="spellStart"/>
      <w:r>
        <w:t>ehererbietung</w:t>
      </w:r>
      <w:proofErr w:type="spellEnd"/>
      <w:r>
        <w:t xml:space="preserve"> der </w:t>
      </w:r>
      <w:proofErr w:type="spellStart"/>
      <w:r>
        <w:t>bildnis</w:t>
      </w:r>
      <w:proofErr w:type="spellEnd"/>
      <w:r>
        <w:t xml:space="preserve"> .i. Cori .x. </w:t>
      </w:r>
      <w:proofErr w:type="spellStart"/>
      <w:r>
        <w:t>Sih</w:t>
      </w:r>
      <w:proofErr w:type="spellEnd"/>
      <w:r>
        <w:t xml:space="preserve"> wie Paulus </w:t>
      </w:r>
      <w:proofErr w:type="spellStart"/>
      <w:r>
        <w:t>eere</w:t>
      </w:r>
      <w:proofErr w:type="spellEnd"/>
      <w:r>
        <w:t xml:space="preserve"> </w:t>
      </w:r>
      <w:proofErr w:type="spellStart"/>
      <w:r>
        <w:t>erbietung</w:t>
      </w:r>
      <w:proofErr w:type="spellEnd"/>
      <w:r>
        <w:t xml:space="preserve"> der </w:t>
      </w:r>
      <w:proofErr w:type="spellStart"/>
      <w:r>
        <w:t>bilder</w:t>
      </w:r>
      <w:proofErr w:type="spellEnd"/>
      <w:r>
        <w:t xml:space="preserve"> hasset / </w:t>
      </w:r>
      <w:proofErr w:type="spellStart"/>
      <w:r>
        <w:t>vnd</w:t>
      </w:r>
      <w:proofErr w:type="spellEnd"/>
      <w:r>
        <w:t xml:space="preserve"> wie wir nichts gemeine mit denen sollen haben / </w:t>
      </w:r>
      <w:proofErr w:type="spellStart"/>
      <w:r>
        <w:t>ßo</w:t>
      </w:r>
      <w:proofErr w:type="spellEnd"/>
      <w:r>
        <w:t xml:space="preserve"> </w:t>
      </w:r>
      <w:proofErr w:type="spellStart"/>
      <w:r>
        <w:t>bilder</w:t>
      </w:r>
      <w:proofErr w:type="spellEnd"/>
      <w:r>
        <w:t xml:space="preserve"> </w:t>
      </w:r>
      <w:proofErr w:type="spellStart"/>
      <w:r>
        <w:t>eheren</w:t>
      </w:r>
      <w:proofErr w:type="spellEnd"/>
      <w:r>
        <w:t xml:space="preserve"> / </w:t>
      </w:r>
      <w:proofErr w:type="spellStart"/>
      <w:r>
        <w:t>ap</w:t>
      </w:r>
      <w:proofErr w:type="spellEnd"/>
      <w:r>
        <w:t xml:space="preserve"> sie die selbe gleich </w:t>
      </w:r>
      <w:proofErr w:type="spellStart"/>
      <w:r>
        <w:t>nit</w:t>
      </w:r>
      <w:proofErr w:type="spellEnd"/>
      <w:r>
        <w:t xml:space="preserve"> </w:t>
      </w:r>
      <w:proofErr w:type="spellStart"/>
      <w:r>
        <w:t>anbetten</w:t>
      </w:r>
      <w:proofErr w:type="spellEnd"/>
      <w:r>
        <w:t xml:space="preserve">. </w:t>
      </w:r>
    </w:p>
    <w:p w14:paraId="30B7A123" w14:textId="77777777" w:rsidR="00D56726" w:rsidRDefault="00D56726" w:rsidP="00D56726">
      <w:pPr>
        <w:pStyle w:val="StandardWeb"/>
      </w:pPr>
      <w:r>
        <w:t xml:space="preserve">Ja sagen sie. Paulus spricht / das </w:t>
      </w:r>
      <w:proofErr w:type="spellStart"/>
      <w:r>
        <w:t>bilder</w:t>
      </w:r>
      <w:proofErr w:type="spellEnd"/>
      <w:r>
        <w:t xml:space="preserve"> nicht </w:t>
      </w:r>
      <w:proofErr w:type="spellStart"/>
      <w:r>
        <w:t>seind</w:t>
      </w:r>
      <w:proofErr w:type="spellEnd"/>
      <w:r>
        <w:t xml:space="preserve"> .i. Co .viii. Wir wissen auch </w:t>
      </w:r>
      <w:proofErr w:type="spellStart"/>
      <w:r>
        <w:t>wol</w:t>
      </w:r>
      <w:proofErr w:type="spellEnd"/>
      <w:r>
        <w:t xml:space="preserve"> </w:t>
      </w:r>
      <w:proofErr w:type="spellStart"/>
      <w:r>
        <w:t>dz</w:t>
      </w:r>
      <w:proofErr w:type="spellEnd"/>
      <w:r>
        <w:t xml:space="preserve"> sie keine </w:t>
      </w:r>
      <w:proofErr w:type="spellStart"/>
      <w:r>
        <w:t>gotter</w:t>
      </w:r>
      <w:proofErr w:type="spellEnd"/>
      <w:r>
        <w:t xml:space="preserve"> </w:t>
      </w:r>
      <w:proofErr w:type="spellStart"/>
      <w:r>
        <w:t>seind</w:t>
      </w:r>
      <w:proofErr w:type="spellEnd"/>
      <w:r>
        <w:t xml:space="preserve"> / </w:t>
      </w:r>
      <w:proofErr w:type="spellStart"/>
      <w:r>
        <w:t>vnd</w:t>
      </w:r>
      <w:proofErr w:type="spellEnd"/>
      <w:r>
        <w:t xml:space="preserve"> das nur ein </w:t>
      </w:r>
      <w:proofErr w:type="spellStart"/>
      <w:r>
        <w:t>got</w:t>
      </w:r>
      <w:proofErr w:type="spellEnd"/>
      <w:r>
        <w:t xml:space="preserve"> ist. Antwort. </w:t>
      </w:r>
      <w:proofErr w:type="spellStart"/>
      <w:r>
        <w:t>Wolt</w:t>
      </w:r>
      <w:proofErr w:type="spellEnd"/>
      <w:r>
        <w:t xml:space="preserve"> </w:t>
      </w:r>
      <w:proofErr w:type="spellStart"/>
      <w:r>
        <w:t>got</w:t>
      </w:r>
      <w:proofErr w:type="spellEnd"/>
      <w:r>
        <w:t xml:space="preserve"> / das / </w:t>
      </w:r>
      <w:proofErr w:type="spellStart"/>
      <w:r>
        <w:t>dz</w:t>
      </w:r>
      <w:proofErr w:type="spellEnd"/>
      <w:r>
        <w:t xml:space="preserve"> die </w:t>
      </w:r>
      <w:proofErr w:type="spellStart"/>
      <w:r>
        <w:t>yene</w:t>
      </w:r>
      <w:proofErr w:type="spellEnd"/>
      <w:r>
        <w:t xml:space="preserve"> </w:t>
      </w:r>
      <w:proofErr w:type="spellStart"/>
      <w:r>
        <w:t>hertzlich</w:t>
      </w:r>
      <w:proofErr w:type="spellEnd"/>
      <w:r>
        <w:t xml:space="preserve"> </w:t>
      </w:r>
      <w:proofErr w:type="spellStart"/>
      <w:r>
        <w:t>wisten</w:t>
      </w:r>
      <w:proofErr w:type="spellEnd"/>
      <w:r>
        <w:t xml:space="preserve"> / die </w:t>
      </w:r>
      <w:proofErr w:type="spellStart"/>
      <w:r>
        <w:t>bilder</w:t>
      </w:r>
      <w:proofErr w:type="spellEnd"/>
      <w:r>
        <w:t xml:space="preserve"> </w:t>
      </w:r>
      <w:proofErr w:type="spellStart"/>
      <w:r>
        <w:t>fur</w:t>
      </w:r>
      <w:proofErr w:type="spellEnd"/>
      <w:r>
        <w:t xml:space="preserve"> </w:t>
      </w:r>
      <w:proofErr w:type="spellStart"/>
      <w:r>
        <w:t>bucher</w:t>
      </w:r>
      <w:proofErr w:type="spellEnd"/>
      <w:r>
        <w:t xml:space="preserve"> gebrauchen / das ich </w:t>
      </w:r>
      <w:proofErr w:type="spellStart"/>
      <w:r>
        <w:t>nit</w:t>
      </w:r>
      <w:proofErr w:type="spellEnd"/>
      <w:r>
        <w:t xml:space="preserve"> glauben </w:t>
      </w:r>
      <w:proofErr w:type="spellStart"/>
      <w:r>
        <w:t>kan</w:t>
      </w:r>
      <w:proofErr w:type="spellEnd"/>
      <w:r>
        <w:t xml:space="preserve">. </w:t>
      </w:r>
      <w:proofErr w:type="spellStart"/>
      <w:r>
        <w:t>Horestu</w:t>
      </w:r>
      <w:proofErr w:type="spellEnd"/>
      <w:r>
        <w:t xml:space="preserve"> aber </w:t>
      </w:r>
      <w:proofErr w:type="spellStart"/>
      <w:r>
        <w:t>ouch</w:t>
      </w:r>
      <w:proofErr w:type="spellEnd"/>
      <w:r>
        <w:t xml:space="preserve"> </w:t>
      </w:r>
      <w:proofErr w:type="spellStart"/>
      <w:r>
        <w:t>nit</w:t>
      </w:r>
      <w:proofErr w:type="spellEnd"/>
      <w:r>
        <w:t xml:space="preserve"> / das Paulus spricht das wir </w:t>
      </w:r>
      <w:proofErr w:type="spellStart"/>
      <w:r>
        <w:t>flihen</w:t>
      </w:r>
      <w:proofErr w:type="spellEnd"/>
      <w:r>
        <w:t xml:space="preserve"> sollen / vor eher </w:t>
      </w:r>
      <w:proofErr w:type="spellStart"/>
      <w:r>
        <w:t>erbitung</w:t>
      </w:r>
      <w:proofErr w:type="spellEnd"/>
      <w:r>
        <w:t xml:space="preserve"> / der </w:t>
      </w:r>
      <w:proofErr w:type="spellStart"/>
      <w:r>
        <w:t>bilder</w:t>
      </w:r>
      <w:proofErr w:type="spellEnd"/>
      <w:r>
        <w:t xml:space="preserve">? </w:t>
      </w:r>
    </w:p>
    <w:p w14:paraId="0FAD8F57" w14:textId="77777777" w:rsidR="00D56726" w:rsidRDefault="00D56726" w:rsidP="00D56726">
      <w:pPr>
        <w:pStyle w:val="StandardWeb"/>
      </w:pPr>
      <w:proofErr w:type="spellStart"/>
      <w:r>
        <w:t>Weistu</w:t>
      </w:r>
      <w:proofErr w:type="spellEnd"/>
      <w:r>
        <w:t xml:space="preserve"> </w:t>
      </w:r>
      <w:proofErr w:type="spellStart"/>
      <w:r>
        <w:t>nit</w:t>
      </w:r>
      <w:proofErr w:type="spellEnd"/>
      <w:r>
        <w:t xml:space="preserve"> / das Paulus spricht / die solche ding thun / die werden </w:t>
      </w:r>
      <w:proofErr w:type="spellStart"/>
      <w:r>
        <w:t>nit</w:t>
      </w:r>
      <w:proofErr w:type="spellEnd"/>
      <w:r>
        <w:t xml:space="preserve"> selig. Wie </w:t>
      </w:r>
      <w:proofErr w:type="spellStart"/>
      <w:r>
        <w:t>kanstu</w:t>
      </w:r>
      <w:proofErr w:type="spellEnd"/>
      <w:r>
        <w:t xml:space="preserve"> </w:t>
      </w:r>
      <w:proofErr w:type="spellStart"/>
      <w:r>
        <w:t>Leyhen</w:t>
      </w:r>
      <w:proofErr w:type="spellEnd"/>
      <w:r>
        <w:t xml:space="preserve"> selig machen / </w:t>
      </w:r>
      <w:proofErr w:type="spellStart"/>
      <w:r>
        <w:t>wan</w:t>
      </w:r>
      <w:proofErr w:type="spellEnd"/>
      <w:r>
        <w:t xml:space="preserve"> du </w:t>
      </w:r>
      <w:proofErr w:type="spellStart"/>
      <w:r>
        <w:t>bildnis</w:t>
      </w:r>
      <w:proofErr w:type="spellEnd"/>
      <w:r>
        <w:t xml:space="preserve"> / </w:t>
      </w:r>
      <w:proofErr w:type="spellStart"/>
      <w:r>
        <w:t>diße</w:t>
      </w:r>
      <w:proofErr w:type="spellEnd"/>
      <w:r>
        <w:t xml:space="preserve"> </w:t>
      </w:r>
      <w:proofErr w:type="spellStart"/>
      <w:r>
        <w:t>ehere</w:t>
      </w:r>
      <w:proofErr w:type="spellEnd"/>
      <w:r>
        <w:t xml:space="preserve"> </w:t>
      </w:r>
      <w:proofErr w:type="spellStart"/>
      <w:r>
        <w:t>gebst</w:t>
      </w:r>
      <w:proofErr w:type="spellEnd"/>
      <w:r>
        <w:t xml:space="preserve"> / die </w:t>
      </w:r>
      <w:proofErr w:type="spellStart"/>
      <w:r>
        <w:t>got</w:t>
      </w:r>
      <w:proofErr w:type="spellEnd"/>
      <w:r>
        <w:t xml:space="preserve"> </w:t>
      </w:r>
      <w:proofErr w:type="spellStart"/>
      <w:r>
        <w:t>seynem</w:t>
      </w:r>
      <w:proofErr w:type="spellEnd"/>
      <w:r>
        <w:t xml:space="preserve"> </w:t>
      </w:r>
      <w:proofErr w:type="spellStart"/>
      <w:r>
        <w:t>wort</w:t>
      </w:r>
      <w:proofErr w:type="spellEnd"/>
      <w:r>
        <w:t xml:space="preserve"> allein hat geben? Wan du sie in der stell </w:t>
      </w:r>
      <w:proofErr w:type="spellStart"/>
      <w:r>
        <w:t>haldest</w:t>
      </w:r>
      <w:proofErr w:type="spellEnd"/>
      <w:r>
        <w:t xml:space="preserve"> / </w:t>
      </w:r>
      <w:proofErr w:type="spellStart"/>
      <w:r>
        <w:t>darynne</w:t>
      </w:r>
      <w:proofErr w:type="spellEnd"/>
      <w:r>
        <w:t xml:space="preserve"> </w:t>
      </w:r>
      <w:proofErr w:type="spellStart"/>
      <w:r>
        <w:t>gott</w:t>
      </w:r>
      <w:proofErr w:type="spellEnd"/>
      <w:r>
        <w:t xml:space="preserve"> allein soll </w:t>
      </w:r>
      <w:proofErr w:type="spellStart"/>
      <w:r>
        <w:t>geeret</w:t>
      </w:r>
      <w:proofErr w:type="spellEnd"/>
      <w:r>
        <w:t xml:space="preserve"> </w:t>
      </w:r>
      <w:proofErr w:type="spellStart"/>
      <w:r>
        <w:t>vnd</w:t>
      </w:r>
      <w:proofErr w:type="spellEnd"/>
      <w:r>
        <w:t xml:space="preserve"> </w:t>
      </w:r>
      <w:proofErr w:type="spellStart"/>
      <w:r>
        <w:t>angeruffen</w:t>
      </w:r>
      <w:proofErr w:type="spellEnd"/>
      <w:r>
        <w:t xml:space="preserve"> werden? Ich </w:t>
      </w:r>
      <w:proofErr w:type="spellStart"/>
      <w:r>
        <w:t>wil</w:t>
      </w:r>
      <w:proofErr w:type="spellEnd"/>
      <w:r>
        <w:t xml:space="preserve"> dir dein </w:t>
      </w:r>
      <w:proofErr w:type="spellStart"/>
      <w:r>
        <w:t>hertz</w:t>
      </w:r>
      <w:proofErr w:type="spellEnd"/>
      <w:r>
        <w:t xml:space="preserve"> / o Pfaff / o </w:t>
      </w:r>
      <w:proofErr w:type="spellStart"/>
      <w:r>
        <w:t>Monich</w:t>
      </w:r>
      <w:proofErr w:type="spellEnd"/>
      <w:r>
        <w:t xml:space="preserve"> / bald </w:t>
      </w:r>
      <w:proofErr w:type="spellStart"/>
      <w:r>
        <w:t>rüren</w:t>
      </w:r>
      <w:proofErr w:type="spellEnd"/>
      <w:r>
        <w:t xml:space="preserve"> / </w:t>
      </w:r>
      <w:proofErr w:type="spellStart"/>
      <w:r>
        <w:t>vnd</w:t>
      </w:r>
      <w:proofErr w:type="spellEnd"/>
      <w:r>
        <w:t xml:space="preserve"> </w:t>
      </w:r>
      <w:proofErr w:type="spellStart"/>
      <w:r>
        <w:t>beschlissen</w:t>
      </w:r>
      <w:proofErr w:type="spellEnd"/>
      <w:r>
        <w:t xml:space="preserve">. </w:t>
      </w:r>
      <w:proofErr w:type="spellStart"/>
      <w:r>
        <w:t>dastu</w:t>
      </w:r>
      <w:proofErr w:type="spellEnd"/>
      <w:r>
        <w:t xml:space="preserve"> an </w:t>
      </w:r>
      <w:proofErr w:type="spellStart"/>
      <w:r>
        <w:t>bildern</w:t>
      </w:r>
      <w:proofErr w:type="spellEnd"/>
      <w:r>
        <w:t xml:space="preserve"> klebst / </w:t>
      </w:r>
      <w:proofErr w:type="spellStart"/>
      <w:r>
        <w:t>vnd</w:t>
      </w:r>
      <w:proofErr w:type="spellEnd"/>
      <w:r>
        <w:t xml:space="preserve"> hast </w:t>
      </w:r>
      <w:proofErr w:type="spellStart"/>
      <w:r>
        <w:t>eynen</w:t>
      </w:r>
      <w:proofErr w:type="spellEnd"/>
      <w:r>
        <w:t xml:space="preserve"> </w:t>
      </w:r>
      <w:proofErr w:type="spellStart"/>
      <w:r>
        <w:t>warhafftigen</w:t>
      </w:r>
      <w:proofErr w:type="spellEnd"/>
      <w:r>
        <w:t xml:space="preserve"> </w:t>
      </w:r>
      <w:proofErr w:type="spellStart"/>
      <w:r>
        <w:t>abtgot</w:t>
      </w:r>
      <w:proofErr w:type="spellEnd"/>
      <w:r>
        <w:t xml:space="preserve"> an dem </w:t>
      </w:r>
      <w:proofErr w:type="spellStart"/>
      <w:r>
        <w:t>bild</w:t>
      </w:r>
      <w:proofErr w:type="spellEnd"/>
      <w:r>
        <w:t xml:space="preserve"> das </w:t>
      </w:r>
      <w:proofErr w:type="spellStart"/>
      <w:r>
        <w:t>menschen</w:t>
      </w:r>
      <w:proofErr w:type="spellEnd"/>
      <w:r>
        <w:t xml:space="preserve"> </w:t>
      </w:r>
      <w:proofErr w:type="spellStart"/>
      <w:r>
        <w:t>hende</w:t>
      </w:r>
      <w:proofErr w:type="spellEnd"/>
      <w:r>
        <w:t xml:space="preserve"> gemacht haben. </w:t>
      </w:r>
    </w:p>
    <w:p w14:paraId="1060A4FF" w14:textId="77777777" w:rsidR="00D56726" w:rsidRDefault="00D56726" w:rsidP="00D56726">
      <w:pPr>
        <w:pStyle w:val="StandardWeb"/>
      </w:pPr>
      <w:r>
        <w:t xml:space="preserve">Jetzo </w:t>
      </w:r>
      <w:proofErr w:type="spellStart"/>
      <w:r>
        <w:t>solstu</w:t>
      </w:r>
      <w:proofErr w:type="spellEnd"/>
      <w:r>
        <w:t xml:space="preserve"> endlich auch das </w:t>
      </w:r>
      <w:proofErr w:type="spellStart"/>
      <w:r>
        <w:t>eynnhemen</w:t>
      </w:r>
      <w:proofErr w:type="spellEnd"/>
      <w:r>
        <w:t xml:space="preserve">. Das ich gar nicht </w:t>
      </w:r>
      <w:proofErr w:type="spellStart"/>
      <w:r>
        <w:t>rhaten</w:t>
      </w:r>
      <w:proofErr w:type="spellEnd"/>
      <w:r>
        <w:t xml:space="preserve"> </w:t>
      </w:r>
      <w:proofErr w:type="spellStart"/>
      <w:r>
        <w:t>kan</w:t>
      </w:r>
      <w:proofErr w:type="spellEnd"/>
      <w:r>
        <w:t xml:space="preserve">. das sich die </w:t>
      </w:r>
      <w:proofErr w:type="spellStart"/>
      <w:r>
        <w:t>tod</w:t>
      </w:r>
      <w:proofErr w:type="spellEnd"/>
      <w:r>
        <w:t xml:space="preserve"> </w:t>
      </w:r>
      <w:proofErr w:type="spellStart"/>
      <w:r>
        <w:t>krancken</w:t>
      </w:r>
      <w:proofErr w:type="spellEnd"/>
      <w:r>
        <w:t xml:space="preserve"> an geschnitzte oder gemalt </w:t>
      </w:r>
      <w:proofErr w:type="spellStart"/>
      <w:r>
        <w:t>Crucifix</w:t>
      </w:r>
      <w:proofErr w:type="spellEnd"/>
      <w:r>
        <w:t xml:space="preserve"> </w:t>
      </w:r>
      <w:proofErr w:type="spellStart"/>
      <w:r>
        <w:t>haltenn</w:t>
      </w:r>
      <w:proofErr w:type="spellEnd"/>
      <w:r>
        <w:t xml:space="preserve">. </w:t>
      </w:r>
      <w:proofErr w:type="spellStart"/>
      <w:r>
        <w:t>Vrsach</w:t>
      </w:r>
      <w:proofErr w:type="spellEnd"/>
      <w:r>
        <w:t xml:space="preserve"> / das sie </w:t>
      </w:r>
      <w:proofErr w:type="spellStart"/>
      <w:r>
        <w:t>tzu</w:t>
      </w:r>
      <w:proofErr w:type="spellEnd"/>
      <w:r>
        <w:t xml:space="preserve"> nicht dienen / wie gesagt / </w:t>
      </w:r>
      <w:proofErr w:type="spellStart"/>
      <w:r>
        <w:t>vnd</w:t>
      </w:r>
      <w:proofErr w:type="spellEnd"/>
      <w:r>
        <w:t xml:space="preserve"> </w:t>
      </w:r>
      <w:proofErr w:type="spellStart"/>
      <w:r>
        <w:t>konden</w:t>
      </w:r>
      <w:proofErr w:type="spellEnd"/>
      <w:r>
        <w:t xml:space="preserve"> den </w:t>
      </w:r>
      <w:proofErr w:type="spellStart"/>
      <w:r>
        <w:t>krancken</w:t>
      </w:r>
      <w:proofErr w:type="spellEnd"/>
      <w:r>
        <w:t xml:space="preserve"> nicht </w:t>
      </w:r>
      <w:proofErr w:type="spellStart"/>
      <w:r>
        <w:t>weider</w:t>
      </w:r>
      <w:proofErr w:type="spellEnd"/>
      <w:r>
        <w:t xml:space="preserve"> </w:t>
      </w:r>
      <w:proofErr w:type="spellStart"/>
      <w:r>
        <w:t>brengen</w:t>
      </w:r>
      <w:proofErr w:type="spellEnd"/>
      <w:r>
        <w:t xml:space="preserve"> / </w:t>
      </w:r>
      <w:proofErr w:type="spellStart"/>
      <w:r>
        <w:t>dan</w:t>
      </w:r>
      <w:proofErr w:type="spellEnd"/>
      <w:r>
        <w:t xml:space="preserve"> an fleischlich </w:t>
      </w:r>
      <w:proofErr w:type="spellStart"/>
      <w:r>
        <w:t>leyden</w:t>
      </w:r>
      <w:proofErr w:type="spellEnd"/>
      <w:r>
        <w:t xml:space="preserve"> Christi / das </w:t>
      </w:r>
      <w:proofErr w:type="spellStart"/>
      <w:r>
        <w:t>tzu</w:t>
      </w:r>
      <w:proofErr w:type="spellEnd"/>
      <w:r>
        <w:t xml:space="preserve"> nicht nutz ist / </w:t>
      </w:r>
      <w:proofErr w:type="spellStart"/>
      <w:r>
        <w:t>alß</w:t>
      </w:r>
      <w:proofErr w:type="spellEnd"/>
      <w:r>
        <w:t xml:space="preserve"> Christus selber spricht / das </w:t>
      </w:r>
      <w:proofErr w:type="spellStart"/>
      <w:r>
        <w:t>fleysch</w:t>
      </w:r>
      <w:proofErr w:type="spellEnd"/>
      <w:r>
        <w:t xml:space="preserve"> ist nicht nutz Joan .vi. Daß </w:t>
      </w:r>
      <w:proofErr w:type="spellStart"/>
      <w:r>
        <w:t>gefelt</w:t>
      </w:r>
      <w:proofErr w:type="spellEnd"/>
      <w:r>
        <w:t xml:space="preserve"> Paulo nicht </w:t>
      </w:r>
      <w:proofErr w:type="spellStart"/>
      <w:r>
        <w:t>dastu</w:t>
      </w:r>
      <w:proofErr w:type="spellEnd"/>
      <w:r>
        <w:t xml:space="preserve"> Christum nach dem </w:t>
      </w:r>
      <w:proofErr w:type="spellStart"/>
      <w:r>
        <w:t>fleisch</w:t>
      </w:r>
      <w:proofErr w:type="spellEnd"/>
      <w:r>
        <w:t xml:space="preserve"> erkennest. </w:t>
      </w:r>
      <w:proofErr w:type="spellStart"/>
      <w:r>
        <w:t>Drumb</w:t>
      </w:r>
      <w:proofErr w:type="spellEnd"/>
      <w:r>
        <w:t xml:space="preserve"> spricht ehr. wir kennen Christum </w:t>
      </w:r>
      <w:proofErr w:type="spellStart"/>
      <w:r>
        <w:t>nit</w:t>
      </w:r>
      <w:proofErr w:type="spellEnd"/>
      <w:r>
        <w:t xml:space="preserve"> nach dem </w:t>
      </w:r>
      <w:proofErr w:type="spellStart"/>
      <w:r>
        <w:t>fleisch</w:t>
      </w:r>
      <w:proofErr w:type="spellEnd"/>
      <w:r>
        <w:t xml:space="preserve">. Aber </w:t>
      </w:r>
      <w:proofErr w:type="spellStart"/>
      <w:r>
        <w:t>vnßer</w:t>
      </w:r>
      <w:proofErr w:type="spellEnd"/>
      <w:r>
        <w:t xml:space="preserve"> </w:t>
      </w:r>
      <w:proofErr w:type="spellStart"/>
      <w:r>
        <w:t>bildpreißer</w:t>
      </w:r>
      <w:proofErr w:type="spellEnd"/>
      <w:r>
        <w:t xml:space="preserve"> wellen den </w:t>
      </w:r>
      <w:proofErr w:type="spellStart"/>
      <w:r>
        <w:t>leyhen</w:t>
      </w:r>
      <w:proofErr w:type="spellEnd"/>
      <w:r>
        <w:t xml:space="preserve"> Christum </w:t>
      </w:r>
      <w:proofErr w:type="spellStart"/>
      <w:r>
        <w:t>ym</w:t>
      </w:r>
      <w:proofErr w:type="spellEnd"/>
      <w:r>
        <w:t xml:space="preserve"> </w:t>
      </w:r>
      <w:proofErr w:type="spellStart"/>
      <w:r>
        <w:t>fleisch</w:t>
      </w:r>
      <w:proofErr w:type="spellEnd"/>
      <w:r>
        <w:t xml:space="preserve"> </w:t>
      </w:r>
      <w:proofErr w:type="spellStart"/>
      <w:r>
        <w:t>tzuerkennen</w:t>
      </w:r>
      <w:proofErr w:type="spellEnd"/>
      <w:r>
        <w:t xml:space="preserve"> geben / das nicht nutz ist. sie wellen lieber </w:t>
      </w:r>
      <w:proofErr w:type="spellStart"/>
      <w:r>
        <w:t>leren</w:t>
      </w:r>
      <w:proofErr w:type="spellEnd"/>
      <w:r>
        <w:t xml:space="preserve">. wie Christus gehangen hat. </w:t>
      </w:r>
      <w:proofErr w:type="spellStart"/>
      <w:r>
        <w:t>dan</w:t>
      </w:r>
      <w:proofErr w:type="spellEnd"/>
      <w:r>
        <w:t xml:space="preserve"> </w:t>
      </w:r>
      <w:proofErr w:type="spellStart"/>
      <w:r>
        <w:t>warumb</w:t>
      </w:r>
      <w:proofErr w:type="spellEnd"/>
      <w:r>
        <w:t xml:space="preserve"> er </w:t>
      </w:r>
      <w:proofErr w:type="spellStart"/>
      <w:r>
        <w:t>gehenckt</w:t>
      </w:r>
      <w:proofErr w:type="spellEnd"/>
      <w:r>
        <w:t xml:space="preserve"> ist. Seinen </w:t>
      </w:r>
      <w:proofErr w:type="spellStart"/>
      <w:r>
        <w:t>leip</w:t>
      </w:r>
      <w:proofErr w:type="spellEnd"/>
      <w:r>
        <w:t xml:space="preserve"> / </w:t>
      </w:r>
      <w:proofErr w:type="spellStart"/>
      <w:r>
        <w:t>bart</w:t>
      </w:r>
      <w:proofErr w:type="spellEnd"/>
      <w:r>
        <w:t xml:space="preserve"> </w:t>
      </w:r>
      <w:proofErr w:type="spellStart"/>
      <w:r>
        <w:t>vnd</w:t>
      </w:r>
      <w:proofErr w:type="spellEnd"/>
      <w:r>
        <w:t xml:space="preserve"> wunden </w:t>
      </w:r>
      <w:proofErr w:type="spellStart"/>
      <w:r>
        <w:t>leren</w:t>
      </w:r>
      <w:proofErr w:type="spellEnd"/>
      <w:r>
        <w:t xml:space="preserve"> </w:t>
      </w:r>
      <w:proofErr w:type="spellStart"/>
      <w:r>
        <w:t>ie</w:t>
      </w:r>
      <w:proofErr w:type="spellEnd"/>
      <w:r>
        <w:t xml:space="preserve">. Die </w:t>
      </w:r>
      <w:proofErr w:type="spellStart"/>
      <w:r>
        <w:t>krafft</w:t>
      </w:r>
      <w:proofErr w:type="spellEnd"/>
      <w:r>
        <w:t xml:space="preserve"> Christi </w:t>
      </w:r>
      <w:proofErr w:type="spellStart"/>
      <w:r>
        <w:t>leren</w:t>
      </w:r>
      <w:proofErr w:type="spellEnd"/>
      <w:r>
        <w:t xml:space="preserve"> sie gar </w:t>
      </w:r>
      <w:proofErr w:type="spellStart"/>
      <w:r>
        <w:t>nit</w:t>
      </w:r>
      <w:proofErr w:type="spellEnd"/>
      <w:r>
        <w:t xml:space="preserve">. On die </w:t>
      </w:r>
      <w:proofErr w:type="spellStart"/>
      <w:r>
        <w:t>krafftt</w:t>
      </w:r>
      <w:proofErr w:type="spellEnd"/>
      <w:r>
        <w:t xml:space="preserve"> Christi </w:t>
      </w:r>
      <w:proofErr w:type="spellStart"/>
      <w:r>
        <w:t>wirtt</w:t>
      </w:r>
      <w:proofErr w:type="spellEnd"/>
      <w:r>
        <w:t xml:space="preserve"> </w:t>
      </w:r>
      <w:proofErr w:type="spellStart"/>
      <w:r>
        <w:t>nyemand</w:t>
      </w:r>
      <w:proofErr w:type="spellEnd"/>
      <w:r>
        <w:t xml:space="preserve"> selig. On </w:t>
      </w:r>
      <w:proofErr w:type="spellStart"/>
      <w:r>
        <w:t>leyplich</w:t>
      </w:r>
      <w:proofErr w:type="spellEnd"/>
      <w:r>
        <w:t xml:space="preserve"> </w:t>
      </w:r>
      <w:proofErr w:type="spellStart"/>
      <w:r>
        <w:t>gestaltt</w:t>
      </w:r>
      <w:proofErr w:type="spellEnd"/>
      <w:r>
        <w:t xml:space="preserve"> Christi werden </w:t>
      </w:r>
      <w:proofErr w:type="spellStart"/>
      <w:r>
        <w:t>vil</w:t>
      </w:r>
      <w:proofErr w:type="spellEnd"/>
      <w:r>
        <w:t xml:space="preserve"> </w:t>
      </w:r>
      <w:proofErr w:type="spellStart"/>
      <w:r>
        <w:t>taußent</w:t>
      </w:r>
      <w:proofErr w:type="spellEnd"/>
      <w:r>
        <w:t xml:space="preserve"> selig das </w:t>
      </w:r>
      <w:proofErr w:type="spellStart"/>
      <w:r>
        <w:t>fur</w:t>
      </w:r>
      <w:proofErr w:type="spellEnd"/>
      <w:r>
        <w:t xml:space="preserve"> eins. </w:t>
      </w:r>
    </w:p>
    <w:p w14:paraId="66A67A70" w14:textId="77777777" w:rsidR="00D56726" w:rsidRDefault="00D56726" w:rsidP="00D56726">
      <w:pPr>
        <w:pStyle w:val="StandardWeb"/>
      </w:pPr>
      <w:proofErr w:type="spellStart"/>
      <w:r>
        <w:t>Fur</w:t>
      </w:r>
      <w:proofErr w:type="spellEnd"/>
      <w:r>
        <w:t xml:space="preserve"> das ander sag ich das </w:t>
      </w:r>
      <w:proofErr w:type="spellStart"/>
      <w:r>
        <w:t>bilder</w:t>
      </w:r>
      <w:proofErr w:type="spellEnd"/>
      <w:r>
        <w:t xml:space="preserve"> </w:t>
      </w:r>
      <w:proofErr w:type="spellStart"/>
      <w:r>
        <w:t>ingemein</w:t>
      </w:r>
      <w:proofErr w:type="spellEnd"/>
      <w:r>
        <w:t xml:space="preserve"> / verboten / </w:t>
      </w:r>
      <w:proofErr w:type="spellStart"/>
      <w:r>
        <w:t>vnd</w:t>
      </w:r>
      <w:proofErr w:type="spellEnd"/>
      <w:r>
        <w:t xml:space="preserve"> Propheten wider </w:t>
      </w:r>
      <w:proofErr w:type="spellStart"/>
      <w:r>
        <w:t>bildnis</w:t>
      </w:r>
      <w:proofErr w:type="spellEnd"/>
      <w:r>
        <w:t xml:space="preserve"> gepredigt haben / </w:t>
      </w:r>
      <w:proofErr w:type="spellStart"/>
      <w:r>
        <w:t>Abuck</w:t>
      </w:r>
      <w:proofErr w:type="spellEnd"/>
      <w:r>
        <w:t xml:space="preserve"> .2. spricht </w:t>
      </w:r>
      <w:proofErr w:type="spellStart"/>
      <w:r>
        <w:t>got</w:t>
      </w:r>
      <w:proofErr w:type="spellEnd"/>
      <w:r>
        <w:t xml:space="preserve">. Weh dem </w:t>
      </w:r>
      <w:proofErr w:type="spellStart"/>
      <w:r>
        <w:t>dero</w:t>
      </w:r>
      <w:proofErr w:type="spellEnd"/>
      <w:r>
        <w:t xml:space="preserve"> </w:t>
      </w:r>
      <w:proofErr w:type="spellStart"/>
      <w:r>
        <w:t>tzu</w:t>
      </w:r>
      <w:proofErr w:type="spellEnd"/>
      <w:r>
        <w:t xml:space="preserve"> dem </w:t>
      </w:r>
      <w:proofErr w:type="spellStart"/>
      <w:r>
        <w:t>holtz</w:t>
      </w:r>
      <w:proofErr w:type="spellEnd"/>
      <w:r>
        <w:t xml:space="preserve"> spricht. Wach </w:t>
      </w:r>
      <w:proofErr w:type="spellStart"/>
      <w:r>
        <w:t>auff</w:t>
      </w:r>
      <w:proofErr w:type="spellEnd"/>
      <w:r>
        <w:t xml:space="preserve">. </w:t>
      </w:r>
      <w:proofErr w:type="spellStart"/>
      <w:r>
        <w:t>Vnd</w:t>
      </w:r>
      <w:proofErr w:type="spellEnd"/>
      <w:r>
        <w:t xml:space="preserve"> </w:t>
      </w:r>
      <w:proofErr w:type="spellStart"/>
      <w:r>
        <w:t>tzu</w:t>
      </w:r>
      <w:proofErr w:type="spellEnd"/>
      <w:r>
        <w:t xml:space="preserve"> dem stilschweigenden stein sagt. </w:t>
      </w:r>
      <w:proofErr w:type="spellStart"/>
      <w:r>
        <w:t>surge</w:t>
      </w:r>
      <w:proofErr w:type="spellEnd"/>
      <w:r>
        <w:t xml:space="preserve">. stehn </w:t>
      </w:r>
      <w:proofErr w:type="spellStart"/>
      <w:r>
        <w:t>vff</w:t>
      </w:r>
      <w:proofErr w:type="spellEnd"/>
      <w:r>
        <w:t xml:space="preserve">. Wie </w:t>
      </w:r>
      <w:proofErr w:type="spellStart"/>
      <w:r>
        <w:t>kahn</w:t>
      </w:r>
      <w:proofErr w:type="spellEnd"/>
      <w:r>
        <w:t xml:space="preserve"> ein </w:t>
      </w:r>
      <w:proofErr w:type="spellStart"/>
      <w:r>
        <w:t>holtz</w:t>
      </w:r>
      <w:proofErr w:type="spellEnd"/>
      <w:r>
        <w:t xml:space="preserve"> oder stein </w:t>
      </w:r>
      <w:proofErr w:type="spellStart"/>
      <w:r>
        <w:t>lerenn</w:t>
      </w:r>
      <w:proofErr w:type="spellEnd"/>
      <w:r>
        <w:t xml:space="preserve">? Ehr ist </w:t>
      </w:r>
      <w:proofErr w:type="spellStart"/>
      <w:r>
        <w:t>woll</w:t>
      </w:r>
      <w:proofErr w:type="spellEnd"/>
      <w:r>
        <w:t xml:space="preserve"> mit </w:t>
      </w:r>
      <w:proofErr w:type="spellStart"/>
      <w:r>
        <w:t>silber</w:t>
      </w:r>
      <w:proofErr w:type="spellEnd"/>
      <w:r>
        <w:t xml:space="preserve"> oder </w:t>
      </w:r>
      <w:proofErr w:type="spellStart"/>
      <w:r>
        <w:t>golth</w:t>
      </w:r>
      <w:proofErr w:type="spellEnd"/>
      <w:r>
        <w:t xml:space="preserve"> </w:t>
      </w:r>
      <w:proofErr w:type="spellStart"/>
      <w:r>
        <w:t>getzyrtt</w:t>
      </w:r>
      <w:proofErr w:type="spellEnd"/>
      <w:r>
        <w:t xml:space="preserve"> / aber </w:t>
      </w:r>
      <w:proofErr w:type="spellStart"/>
      <w:r>
        <w:t>keyn</w:t>
      </w:r>
      <w:proofErr w:type="spellEnd"/>
      <w:r>
        <w:t xml:space="preserve"> </w:t>
      </w:r>
      <w:proofErr w:type="spellStart"/>
      <w:r>
        <w:t>geyst</w:t>
      </w:r>
      <w:proofErr w:type="spellEnd"/>
      <w:r>
        <w:t xml:space="preserve"> ist </w:t>
      </w:r>
      <w:proofErr w:type="spellStart"/>
      <w:r>
        <w:t>yhn</w:t>
      </w:r>
      <w:proofErr w:type="spellEnd"/>
      <w:r>
        <w:t xml:space="preserve"> </w:t>
      </w:r>
      <w:proofErr w:type="spellStart"/>
      <w:r>
        <w:t>yhm</w:t>
      </w:r>
      <w:proofErr w:type="spellEnd"/>
      <w:r>
        <w:t xml:space="preserve">. </w:t>
      </w:r>
      <w:proofErr w:type="spellStart"/>
      <w:r>
        <w:t>Abackuck</w:t>
      </w:r>
      <w:proofErr w:type="spellEnd"/>
      <w:r>
        <w:t xml:space="preserve"> .ii. </w:t>
      </w:r>
      <w:proofErr w:type="spellStart"/>
      <w:r>
        <w:t>Sih</w:t>
      </w:r>
      <w:proofErr w:type="spellEnd"/>
      <w:r>
        <w:t xml:space="preserve"> da / wie </w:t>
      </w:r>
      <w:proofErr w:type="spellStart"/>
      <w:r>
        <w:t>got</w:t>
      </w:r>
      <w:proofErr w:type="spellEnd"/>
      <w:r>
        <w:t xml:space="preserve"> die </w:t>
      </w:r>
      <w:proofErr w:type="spellStart"/>
      <w:r>
        <w:t>yene</w:t>
      </w:r>
      <w:proofErr w:type="spellEnd"/>
      <w:r>
        <w:t xml:space="preserve"> / mit </w:t>
      </w:r>
      <w:proofErr w:type="spellStart"/>
      <w:r>
        <w:t>we</w:t>
      </w:r>
      <w:proofErr w:type="spellEnd"/>
      <w:r>
        <w:t xml:space="preserve"> </w:t>
      </w:r>
      <w:proofErr w:type="spellStart"/>
      <w:r>
        <w:t>vnd</w:t>
      </w:r>
      <w:proofErr w:type="spellEnd"/>
      <w:r>
        <w:t xml:space="preserve"> </w:t>
      </w:r>
      <w:proofErr w:type="spellStart"/>
      <w:r>
        <w:t>we</w:t>
      </w:r>
      <w:proofErr w:type="spellEnd"/>
      <w:r>
        <w:t xml:space="preserve"> besprengt / die </w:t>
      </w:r>
      <w:proofErr w:type="spellStart"/>
      <w:r>
        <w:t>tzu</w:t>
      </w:r>
      <w:proofErr w:type="spellEnd"/>
      <w:r>
        <w:t xml:space="preserve"> </w:t>
      </w:r>
      <w:proofErr w:type="spellStart"/>
      <w:r>
        <w:t>eynem</w:t>
      </w:r>
      <w:proofErr w:type="spellEnd"/>
      <w:r>
        <w:t xml:space="preserve"> </w:t>
      </w:r>
      <w:proofErr w:type="spellStart"/>
      <w:r>
        <w:t>holtz</w:t>
      </w:r>
      <w:proofErr w:type="spellEnd"/>
      <w:r>
        <w:t xml:space="preserve"> sagen. Wach </w:t>
      </w:r>
      <w:proofErr w:type="spellStart"/>
      <w:r>
        <w:t>vff</w:t>
      </w:r>
      <w:proofErr w:type="spellEnd"/>
      <w:r>
        <w:t xml:space="preserve">. Das ist bald gesagt </w:t>
      </w:r>
      <w:proofErr w:type="spellStart"/>
      <w:r>
        <w:t>wan</w:t>
      </w:r>
      <w:proofErr w:type="spellEnd"/>
      <w:r>
        <w:t xml:space="preserve"> du </w:t>
      </w:r>
      <w:proofErr w:type="spellStart"/>
      <w:r>
        <w:t>andacht</w:t>
      </w:r>
      <w:proofErr w:type="spellEnd"/>
      <w:r>
        <w:t xml:space="preserve"> </w:t>
      </w:r>
      <w:proofErr w:type="spellStart"/>
      <w:r>
        <w:t>tzu</w:t>
      </w:r>
      <w:proofErr w:type="spellEnd"/>
      <w:r>
        <w:t xml:space="preserve"> </w:t>
      </w:r>
      <w:proofErr w:type="spellStart"/>
      <w:r>
        <w:t>eynem</w:t>
      </w:r>
      <w:proofErr w:type="spellEnd"/>
      <w:r>
        <w:t xml:space="preserve"> </w:t>
      </w:r>
      <w:proofErr w:type="spellStart"/>
      <w:r>
        <w:t>holtz</w:t>
      </w:r>
      <w:proofErr w:type="spellEnd"/>
      <w:r>
        <w:t xml:space="preserve"> hast. Auch spricht </w:t>
      </w:r>
      <w:proofErr w:type="spellStart"/>
      <w:r>
        <w:t>got</w:t>
      </w:r>
      <w:proofErr w:type="spellEnd"/>
      <w:r>
        <w:t xml:space="preserve">. </w:t>
      </w:r>
      <w:proofErr w:type="spellStart"/>
      <w:r>
        <w:t>We</w:t>
      </w:r>
      <w:proofErr w:type="spellEnd"/>
      <w:r>
        <w:t xml:space="preserve"> / dem </w:t>
      </w:r>
      <w:proofErr w:type="spellStart"/>
      <w:r>
        <w:t>dero</w:t>
      </w:r>
      <w:proofErr w:type="spellEnd"/>
      <w:r>
        <w:t xml:space="preserve"> spricht </w:t>
      </w:r>
      <w:proofErr w:type="spellStart"/>
      <w:r>
        <w:t>tzu</w:t>
      </w:r>
      <w:proofErr w:type="spellEnd"/>
      <w:r>
        <w:t xml:space="preserve"> </w:t>
      </w:r>
      <w:proofErr w:type="spellStart"/>
      <w:r>
        <w:t>eynem</w:t>
      </w:r>
      <w:proofErr w:type="spellEnd"/>
      <w:r>
        <w:t xml:space="preserve"> </w:t>
      </w:r>
      <w:proofErr w:type="spellStart"/>
      <w:r>
        <w:t>steyn</w:t>
      </w:r>
      <w:proofErr w:type="spellEnd"/>
      <w:r>
        <w:t xml:space="preserve">. Steh </w:t>
      </w:r>
      <w:proofErr w:type="spellStart"/>
      <w:r>
        <w:t>vff</w:t>
      </w:r>
      <w:proofErr w:type="spellEnd"/>
      <w:r>
        <w:t xml:space="preserve"> / das ist / </w:t>
      </w:r>
      <w:proofErr w:type="spellStart"/>
      <w:r>
        <w:t>kum</w:t>
      </w:r>
      <w:proofErr w:type="spellEnd"/>
      <w:r>
        <w:t xml:space="preserve"> mir </w:t>
      </w:r>
      <w:proofErr w:type="spellStart"/>
      <w:r>
        <w:t>tzu</w:t>
      </w:r>
      <w:proofErr w:type="spellEnd"/>
      <w:r>
        <w:t xml:space="preserve"> </w:t>
      </w:r>
      <w:proofErr w:type="spellStart"/>
      <w:r>
        <w:t>hilff</w:t>
      </w:r>
      <w:proofErr w:type="spellEnd"/>
      <w:r>
        <w:t xml:space="preserve">. Das sagen die narren </w:t>
      </w:r>
      <w:proofErr w:type="spellStart"/>
      <w:r>
        <w:t>tzu</w:t>
      </w:r>
      <w:proofErr w:type="spellEnd"/>
      <w:r>
        <w:t xml:space="preserve"> den </w:t>
      </w:r>
      <w:proofErr w:type="spellStart"/>
      <w:r>
        <w:t>todkrancken</w:t>
      </w:r>
      <w:proofErr w:type="spellEnd"/>
      <w:r>
        <w:t xml:space="preserve"> </w:t>
      </w:r>
      <w:proofErr w:type="spellStart"/>
      <w:r>
        <w:t>menschen</w:t>
      </w:r>
      <w:proofErr w:type="spellEnd"/>
      <w:r>
        <w:t xml:space="preserve"> </w:t>
      </w:r>
      <w:proofErr w:type="spellStart"/>
      <w:r>
        <w:t>wan</w:t>
      </w:r>
      <w:proofErr w:type="spellEnd"/>
      <w:r>
        <w:t xml:space="preserve"> sie </w:t>
      </w:r>
      <w:proofErr w:type="spellStart"/>
      <w:r>
        <w:t>yn</w:t>
      </w:r>
      <w:proofErr w:type="spellEnd"/>
      <w:r>
        <w:t xml:space="preserve"> </w:t>
      </w:r>
      <w:proofErr w:type="spellStart"/>
      <w:r>
        <w:t>tods</w:t>
      </w:r>
      <w:proofErr w:type="spellEnd"/>
      <w:r>
        <w:t xml:space="preserve"> stricken </w:t>
      </w:r>
      <w:proofErr w:type="spellStart"/>
      <w:r>
        <w:t>tzappeln</w:t>
      </w:r>
      <w:proofErr w:type="spellEnd"/>
      <w:r>
        <w:t xml:space="preserve">. Sagende. </w:t>
      </w:r>
      <w:proofErr w:type="spellStart"/>
      <w:r>
        <w:t>Sih</w:t>
      </w:r>
      <w:proofErr w:type="spellEnd"/>
      <w:r>
        <w:t xml:space="preserve"> da </w:t>
      </w:r>
      <w:proofErr w:type="spellStart"/>
      <w:r>
        <w:t>nim</w:t>
      </w:r>
      <w:proofErr w:type="spellEnd"/>
      <w:r>
        <w:t xml:space="preserve"> den </w:t>
      </w:r>
      <w:proofErr w:type="spellStart"/>
      <w:r>
        <w:t>hern</w:t>
      </w:r>
      <w:proofErr w:type="spellEnd"/>
      <w:r>
        <w:t xml:space="preserve"> Jesum </w:t>
      </w:r>
      <w:proofErr w:type="spellStart"/>
      <w:r>
        <w:t>yn</w:t>
      </w:r>
      <w:proofErr w:type="spellEnd"/>
      <w:r>
        <w:t xml:space="preserve"> deine </w:t>
      </w:r>
      <w:proofErr w:type="spellStart"/>
      <w:r>
        <w:t>hende</w:t>
      </w:r>
      <w:proofErr w:type="spellEnd"/>
      <w:r>
        <w:t xml:space="preserve">. </w:t>
      </w:r>
    </w:p>
    <w:p w14:paraId="1BB4168C" w14:textId="77777777" w:rsidR="00D56726" w:rsidRDefault="00D56726" w:rsidP="00D56726">
      <w:pPr>
        <w:pStyle w:val="StandardWeb"/>
      </w:pPr>
      <w:proofErr w:type="spellStart"/>
      <w:r>
        <w:t>Abakuck</w:t>
      </w:r>
      <w:proofErr w:type="spellEnd"/>
      <w:r>
        <w:t xml:space="preserve"> spricht. </w:t>
      </w:r>
      <w:proofErr w:type="spellStart"/>
      <w:r>
        <w:t>eß</w:t>
      </w:r>
      <w:proofErr w:type="spellEnd"/>
      <w:r>
        <w:t xml:space="preserve"> ist kein </w:t>
      </w:r>
      <w:proofErr w:type="spellStart"/>
      <w:r>
        <w:t>geyst</w:t>
      </w:r>
      <w:proofErr w:type="spellEnd"/>
      <w:r>
        <w:t xml:space="preserve"> in den </w:t>
      </w:r>
      <w:proofErr w:type="spellStart"/>
      <w:r>
        <w:t>bildnis</w:t>
      </w:r>
      <w:proofErr w:type="spellEnd"/>
      <w:r>
        <w:t xml:space="preserve">. Wan </w:t>
      </w:r>
      <w:proofErr w:type="spellStart"/>
      <w:r>
        <w:t>got</w:t>
      </w:r>
      <w:proofErr w:type="spellEnd"/>
      <w:r>
        <w:t xml:space="preserve"> </w:t>
      </w:r>
      <w:proofErr w:type="spellStart"/>
      <w:r>
        <w:t>auffgeht</w:t>
      </w:r>
      <w:proofErr w:type="spellEnd"/>
      <w:r>
        <w:t xml:space="preserve"> </w:t>
      </w:r>
      <w:proofErr w:type="spellStart"/>
      <w:r>
        <w:t>ßo</w:t>
      </w:r>
      <w:proofErr w:type="spellEnd"/>
      <w:r>
        <w:t xml:space="preserve"> fallen alle </w:t>
      </w:r>
      <w:proofErr w:type="spellStart"/>
      <w:r>
        <w:t>bildnis</w:t>
      </w:r>
      <w:proofErr w:type="spellEnd"/>
      <w:r>
        <w:t xml:space="preserve">. </w:t>
      </w:r>
      <w:proofErr w:type="spellStart"/>
      <w:r>
        <w:t>Wa</w:t>
      </w:r>
      <w:proofErr w:type="spellEnd"/>
      <w:r>
        <w:t xml:space="preserve"> </w:t>
      </w:r>
      <w:proofErr w:type="spellStart"/>
      <w:r>
        <w:t>bilder</w:t>
      </w:r>
      <w:proofErr w:type="spellEnd"/>
      <w:r>
        <w:t xml:space="preserve"> sitzen / da </w:t>
      </w:r>
      <w:proofErr w:type="spellStart"/>
      <w:r>
        <w:t>kan</w:t>
      </w:r>
      <w:proofErr w:type="spellEnd"/>
      <w:r>
        <w:t xml:space="preserve"> </w:t>
      </w:r>
      <w:proofErr w:type="spellStart"/>
      <w:r>
        <w:t>got</w:t>
      </w:r>
      <w:proofErr w:type="spellEnd"/>
      <w:r>
        <w:t xml:space="preserve"> </w:t>
      </w:r>
      <w:proofErr w:type="spellStart"/>
      <w:r>
        <w:t>nit</w:t>
      </w:r>
      <w:proofErr w:type="spellEnd"/>
      <w:r>
        <w:t xml:space="preserve"> sein. </w:t>
      </w:r>
      <w:proofErr w:type="spellStart"/>
      <w:r>
        <w:t>alß</w:t>
      </w:r>
      <w:proofErr w:type="spellEnd"/>
      <w:r>
        <w:t xml:space="preserve"> </w:t>
      </w:r>
      <w:proofErr w:type="spellStart"/>
      <w:r>
        <w:t>Micheeam</w:t>
      </w:r>
      <w:proofErr w:type="spellEnd"/>
      <w:r>
        <w:t xml:space="preserve"> .v. </w:t>
      </w:r>
      <w:proofErr w:type="spellStart"/>
      <w:r>
        <w:t>geschriben</w:t>
      </w:r>
      <w:proofErr w:type="spellEnd"/>
      <w:r>
        <w:t xml:space="preserve"> steht. Ich werde eure </w:t>
      </w:r>
      <w:proofErr w:type="spellStart"/>
      <w:r>
        <w:t>bildnis</w:t>
      </w:r>
      <w:proofErr w:type="spellEnd"/>
      <w:r>
        <w:t xml:space="preserve"> / in eurem </w:t>
      </w:r>
      <w:proofErr w:type="spellStart"/>
      <w:r>
        <w:t>mitell</w:t>
      </w:r>
      <w:proofErr w:type="spellEnd"/>
      <w:r>
        <w:t xml:space="preserve"> verderben / </w:t>
      </w:r>
      <w:proofErr w:type="spellStart"/>
      <w:r>
        <w:t>yhr</w:t>
      </w:r>
      <w:proofErr w:type="spellEnd"/>
      <w:r>
        <w:t xml:space="preserve"> </w:t>
      </w:r>
      <w:proofErr w:type="spellStart"/>
      <w:r>
        <w:t>solt</w:t>
      </w:r>
      <w:proofErr w:type="spellEnd"/>
      <w:r>
        <w:t xml:space="preserve"> nicht mehr anbeten / das </w:t>
      </w:r>
      <w:proofErr w:type="spellStart"/>
      <w:r>
        <w:t>werck</w:t>
      </w:r>
      <w:proofErr w:type="spellEnd"/>
      <w:r>
        <w:t xml:space="preserve"> </w:t>
      </w:r>
      <w:proofErr w:type="spellStart"/>
      <w:r>
        <w:t>ewrer</w:t>
      </w:r>
      <w:proofErr w:type="spellEnd"/>
      <w:r>
        <w:t xml:space="preserve"> </w:t>
      </w:r>
      <w:proofErr w:type="spellStart"/>
      <w:r>
        <w:t>henden</w:t>
      </w:r>
      <w:proofErr w:type="spellEnd"/>
      <w:r>
        <w:t xml:space="preserve">. </w:t>
      </w:r>
      <w:proofErr w:type="spellStart"/>
      <w:r>
        <w:t>Czu</w:t>
      </w:r>
      <w:proofErr w:type="spellEnd"/>
      <w:r>
        <w:t xml:space="preserve"> dem dritten. </w:t>
      </w:r>
      <w:proofErr w:type="spellStart"/>
      <w:r>
        <w:t>wan</w:t>
      </w:r>
      <w:proofErr w:type="spellEnd"/>
      <w:r>
        <w:t xml:space="preserve"> ich gleich bekennet / das </w:t>
      </w:r>
      <w:proofErr w:type="spellStart"/>
      <w:r>
        <w:t>bildnis</w:t>
      </w:r>
      <w:proofErr w:type="spellEnd"/>
      <w:r>
        <w:t xml:space="preserve"> </w:t>
      </w:r>
      <w:proofErr w:type="spellStart"/>
      <w:r>
        <w:t>erleubt</w:t>
      </w:r>
      <w:proofErr w:type="spellEnd"/>
      <w:r>
        <w:t xml:space="preserve"> </w:t>
      </w:r>
      <w:proofErr w:type="spellStart"/>
      <w:r>
        <w:t>weren</w:t>
      </w:r>
      <w:proofErr w:type="spellEnd"/>
      <w:r>
        <w:t xml:space="preserve"> / das doch </w:t>
      </w:r>
      <w:proofErr w:type="spellStart"/>
      <w:r>
        <w:t>keyn</w:t>
      </w:r>
      <w:proofErr w:type="spellEnd"/>
      <w:r>
        <w:t xml:space="preserve"> </w:t>
      </w:r>
      <w:proofErr w:type="spellStart"/>
      <w:r>
        <w:t>Crist</w:t>
      </w:r>
      <w:proofErr w:type="spellEnd"/>
      <w:r>
        <w:t xml:space="preserve"> </w:t>
      </w:r>
      <w:proofErr w:type="spellStart"/>
      <w:r>
        <w:t>kan</w:t>
      </w:r>
      <w:proofErr w:type="spellEnd"/>
      <w:r>
        <w:t xml:space="preserve"> bekennen. Doch ist kein </w:t>
      </w:r>
      <w:proofErr w:type="spellStart"/>
      <w:r>
        <w:t>trost</w:t>
      </w:r>
      <w:proofErr w:type="spellEnd"/>
      <w:r>
        <w:t xml:space="preserve"> / </w:t>
      </w:r>
      <w:proofErr w:type="spellStart"/>
      <w:r>
        <w:t>dan</w:t>
      </w:r>
      <w:proofErr w:type="spellEnd"/>
      <w:r>
        <w:t xml:space="preserve"> in dem </w:t>
      </w:r>
      <w:proofErr w:type="spellStart"/>
      <w:r>
        <w:t>wort</w:t>
      </w:r>
      <w:proofErr w:type="spellEnd"/>
      <w:r>
        <w:t xml:space="preserve"> </w:t>
      </w:r>
      <w:proofErr w:type="spellStart"/>
      <w:r>
        <w:t>gotis</w:t>
      </w:r>
      <w:proofErr w:type="spellEnd"/>
      <w:r>
        <w:t xml:space="preserve">. darin der gerecht lebendig gesund </w:t>
      </w:r>
      <w:proofErr w:type="spellStart"/>
      <w:r>
        <w:t>vnd</w:t>
      </w:r>
      <w:proofErr w:type="spellEnd"/>
      <w:r>
        <w:t xml:space="preserve"> selig </w:t>
      </w:r>
      <w:proofErr w:type="spellStart"/>
      <w:r>
        <w:t>wirt</w:t>
      </w:r>
      <w:proofErr w:type="spellEnd"/>
      <w:r>
        <w:t xml:space="preserve">. </w:t>
      </w:r>
      <w:proofErr w:type="spellStart"/>
      <w:r>
        <w:t>Drumb</w:t>
      </w:r>
      <w:proofErr w:type="spellEnd"/>
      <w:r>
        <w:t xml:space="preserve"> ists </w:t>
      </w:r>
      <w:proofErr w:type="spellStart"/>
      <w:r>
        <w:t>vnuergleichlicher</w:t>
      </w:r>
      <w:proofErr w:type="spellEnd"/>
      <w:r>
        <w:t xml:space="preserve"> weiß </w:t>
      </w:r>
      <w:proofErr w:type="spellStart"/>
      <w:r>
        <w:t>mer</w:t>
      </w:r>
      <w:proofErr w:type="spellEnd"/>
      <w:r>
        <w:t xml:space="preserve"> / </w:t>
      </w:r>
      <w:proofErr w:type="spellStart"/>
      <w:r>
        <w:t>dz</w:t>
      </w:r>
      <w:proofErr w:type="spellEnd"/>
      <w:r>
        <w:t xml:space="preserve"> du einem beide </w:t>
      </w:r>
      <w:proofErr w:type="spellStart"/>
      <w:r>
        <w:t>euangelien</w:t>
      </w:r>
      <w:proofErr w:type="spellEnd"/>
      <w:r>
        <w:t xml:space="preserve"> </w:t>
      </w:r>
      <w:proofErr w:type="spellStart"/>
      <w:r>
        <w:t>fürsagest</w:t>
      </w:r>
      <w:proofErr w:type="spellEnd"/>
      <w:r>
        <w:t xml:space="preserve"> / welche der her </w:t>
      </w:r>
      <w:proofErr w:type="spellStart"/>
      <w:r>
        <w:t>tzur</w:t>
      </w:r>
      <w:proofErr w:type="spellEnd"/>
      <w:r>
        <w:t xml:space="preserve"> </w:t>
      </w:r>
      <w:proofErr w:type="spellStart"/>
      <w:r>
        <w:t>letzt</w:t>
      </w:r>
      <w:proofErr w:type="spellEnd"/>
      <w:r>
        <w:t xml:space="preserve"> / </w:t>
      </w:r>
      <w:proofErr w:type="spellStart"/>
      <w:r>
        <w:t>vnd</w:t>
      </w:r>
      <w:proofErr w:type="spellEnd"/>
      <w:r>
        <w:t xml:space="preserve"> vor seinem </w:t>
      </w:r>
      <w:proofErr w:type="spellStart"/>
      <w:r>
        <w:t>tod</w:t>
      </w:r>
      <w:proofErr w:type="spellEnd"/>
      <w:r>
        <w:t xml:space="preserve"> geben hat. Nemlich </w:t>
      </w:r>
      <w:proofErr w:type="spellStart"/>
      <w:r>
        <w:t>dastu</w:t>
      </w:r>
      <w:proofErr w:type="spellEnd"/>
      <w:r>
        <w:t xml:space="preserve"> </w:t>
      </w:r>
      <w:proofErr w:type="spellStart"/>
      <w:r>
        <w:t>eynem</w:t>
      </w:r>
      <w:proofErr w:type="spellEnd"/>
      <w:r>
        <w:t xml:space="preserve"> </w:t>
      </w:r>
      <w:proofErr w:type="spellStart"/>
      <w:r>
        <w:t>krancken</w:t>
      </w:r>
      <w:proofErr w:type="spellEnd"/>
      <w:r>
        <w:t xml:space="preserve"> vorsagest </w:t>
      </w:r>
      <w:proofErr w:type="spellStart"/>
      <w:r>
        <w:t>inhalt</w:t>
      </w:r>
      <w:proofErr w:type="spellEnd"/>
      <w:r>
        <w:t xml:space="preserve"> </w:t>
      </w:r>
      <w:proofErr w:type="spellStart"/>
      <w:r>
        <w:t>vnd</w:t>
      </w:r>
      <w:proofErr w:type="spellEnd"/>
      <w:r>
        <w:t xml:space="preserve"> </w:t>
      </w:r>
      <w:proofErr w:type="spellStart"/>
      <w:r>
        <w:t>meynung</w:t>
      </w:r>
      <w:proofErr w:type="spellEnd"/>
      <w:r>
        <w:t xml:space="preserve"> </w:t>
      </w:r>
      <w:proofErr w:type="spellStart"/>
      <w:r>
        <w:t>dißes</w:t>
      </w:r>
      <w:proofErr w:type="spellEnd"/>
      <w:r>
        <w:t xml:space="preserve"> </w:t>
      </w:r>
      <w:proofErr w:type="spellStart"/>
      <w:r>
        <w:t>trosts</w:t>
      </w:r>
      <w:proofErr w:type="spellEnd"/>
      <w:r>
        <w:t xml:space="preserve">. Mein </w:t>
      </w:r>
      <w:proofErr w:type="spellStart"/>
      <w:r>
        <w:t>leip</w:t>
      </w:r>
      <w:proofErr w:type="spellEnd"/>
      <w:r>
        <w:t xml:space="preserve"> </w:t>
      </w:r>
      <w:proofErr w:type="spellStart"/>
      <w:r>
        <w:t>wirt</w:t>
      </w:r>
      <w:proofErr w:type="spellEnd"/>
      <w:r>
        <w:t xml:space="preserve"> </w:t>
      </w:r>
      <w:proofErr w:type="spellStart"/>
      <w:r>
        <w:t>fur</w:t>
      </w:r>
      <w:proofErr w:type="spellEnd"/>
      <w:r>
        <w:t xml:space="preserve"> euch gegeben Mein </w:t>
      </w:r>
      <w:proofErr w:type="spellStart"/>
      <w:r>
        <w:t>bluth</w:t>
      </w:r>
      <w:proofErr w:type="spellEnd"/>
      <w:r>
        <w:t xml:space="preserve"> </w:t>
      </w:r>
      <w:proofErr w:type="spellStart"/>
      <w:r>
        <w:t>wirt</w:t>
      </w:r>
      <w:proofErr w:type="spellEnd"/>
      <w:r>
        <w:t xml:space="preserve"> </w:t>
      </w:r>
      <w:proofErr w:type="spellStart"/>
      <w:r>
        <w:t>fur</w:t>
      </w:r>
      <w:proofErr w:type="spellEnd"/>
      <w:r>
        <w:t xml:space="preserve"> euch </w:t>
      </w:r>
      <w:proofErr w:type="spellStart"/>
      <w:r>
        <w:t>yn</w:t>
      </w:r>
      <w:proofErr w:type="spellEnd"/>
      <w:r>
        <w:t xml:space="preserve"> </w:t>
      </w:r>
      <w:proofErr w:type="spellStart"/>
      <w:r>
        <w:t>vergebung</w:t>
      </w:r>
      <w:proofErr w:type="spellEnd"/>
      <w:r>
        <w:t xml:space="preserve"> der </w:t>
      </w:r>
      <w:proofErr w:type="spellStart"/>
      <w:r>
        <w:t>sunden</w:t>
      </w:r>
      <w:proofErr w:type="spellEnd"/>
      <w:r>
        <w:t xml:space="preserve"> vergossen. </w:t>
      </w:r>
      <w:proofErr w:type="spellStart"/>
      <w:r>
        <w:t>Disse</w:t>
      </w:r>
      <w:proofErr w:type="spellEnd"/>
      <w:r>
        <w:t xml:space="preserve"> </w:t>
      </w:r>
      <w:proofErr w:type="spellStart"/>
      <w:r>
        <w:t>euangelia</w:t>
      </w:r>
      <w:proofErr w:type="spellEnd"/>
      <w:r>
        <w:t xml:space="preserve"> haben </w:t>
      </w:r>
      <w:proofErr w:type="spellStart"/>
      <w:r>
        <w:t>eynen</w:t>
      </w:r>
      <w:proofErr w:type="spellEnd"/>
      <w:r>
        <w:t xml:space="preserve"> </w:t>
      </w:r>
      <w:proofErr w:type="spellStart"/>
      <w:r>
        <w:t>lebentigen</w:t>
      </w:r>
      <w:proofErr w:type="spellEnd"/>
      <w:r>
        <w:t xml:space="preserve"> </w:t>
      </w:r>
      <w:proofErr w:type="spellStart"/>
      <w:r>
        <w:t>geyst</w:t>
      </w:r>
      <w:proofErr w:type="spellEnd"/>
      <w:r>
        <w:t xml:space="preserve">. Das </w:t>
      </w:r>
      <w:proofErr w:type="spellStart"/>
      <w:r>
        <w:t>bild</w:t>
      </w:r>
      <w:proofErr w:type="spellEnd"/>
      <w:r>
        <w:t xml:space="preserve"> Christi hat nichts </w:t>
      </w:r>
      <w:proofErr w:type="spellStart"/>
      <w:r>
        <w:t>dan</w:t>
      </w:r>
      <w:proofErr w:type="spellEnd"/>
      <w:r>
        <w:t xml:space="preserve"> </w:t>
      </w:r>
      <w:proofErr w:type="spellStart"/>
      <w:r>
        <w:t>holtz</w:t>
      </w:r>
      <w:proofErr w:type="spellEnd"/>
      <w:r>
        <w:t xml:space="preserve"> / stein / </w:t>
      </w:r>
      <w:proofErr w:type="spellStart"/>
      <w:r>
        <w:t>silber</w:t>
      </w:r>
      <w:proofErr w:type="spellEnd"/>
      <w:r>
        <w:t xml:space="preserve"> oder </w:t>
      </w:r>
      <w:proofErr w:type="spellStart"/>
      <w:r>
        <w:t>gold</w:t>
      </w:r>
      <w:proofErr w:type="spellEnd"/>
      <w:r>
        <w:t xml:space="preserve"> </w:t>
      </w:r>
      <w:proofErr w:type="spellStart"/>
      <w:r>
        <w:t>vnd</w:t>
      </w:r>
      <w:proofErr w:type="spellEnd"/>
      <w:r>
        <w:t xml:space="preserve"> der geleichen. </w:t>
      </w:r>
      <w:proofErr w:type="spellStart"/>
      <w:r>
        <w:t>Fur</w:t>
      </w:r>
      <w:proofErr w:type="spellEnd"/>
      <w:r>
        <w:t xml:space="preserve"> das viert muß ich den </w:t>
      </w:r>
      <w:proofErr w:type="spellStart"/>
      <w:r>
        <w:t>Gregeristen</w:t>
      </w:r>
      <w:proofErr w:type="spellEnd"/>
      <w:r>
        <w:t xml:space="preserve"> / Bischoffs </w:t>
      </w:r>
      <w:proofErr w:type="spellStart"/>
      <w:r>
        <w:t>Epiphanii</w:t>
      </w:r>
      <w:proofErr w:type="spellEnd"/>
      <w:r>
        <w:t xml:space="preserve"> </w:t>
      </w:r>
      <w:proofErr w:type="spellStart"/>
      <w:r>
        <w:t>tath</w:t>
      </w:r>
      <w:proofErr w:type="spellEnd"/>
      <w:r>
        <w:t xml:space="preserve"> </w:t>
      </w:r>
      <w:proofErr w:type="spellStart"/>
      <w:r>
        <w:t>furwerffen</w:t>
      </w:r>
      <w:proofErr w:type="spellEnd"/>
      <w:r>
        <w:t xml:space="preserve"> / welcher vor </w:t>
      </w:r>
      <w:proofErr w:type="spellStart"/>
      <w:r>
        <w:t>tzeiten</w:t>
      </w:r>
      <w:proofErr w:type="spellEnd"/>
      <w:r>
        <w:t xml:space="preserve"> Hieronymi / ein </w:t>
      </w:r>
      <w:proofErr w:type="spellStart"/>
      <w:r>
        <w:t>tuch</w:t>
      </w:r>
      <w:proofErr w:type="spellEnd"/>
      <w:r>
        <w:t xml:space="preserve"> </w:t>
      </w:r>
      <w:proofErr w:type="spellStart"/>
      <w:r>
        <w:t>auß</w:t>
      </w:r>
      <w:proofErr w:type="spellEnd"/>
      <w:r>
        <w:t xml:space="preserve"> der </w:t>
      </w:r>
      <w:proofErr w:type="spellStart"/>
      <w:r>
        <w:t>kirchen</w:t>
      </w:r>
      <w:proofErr w:type="spellEnd"/>
      <w:r>
        <w:t xml:space="preserve"> </w:t>
      </w:r>
      <w:proofErr w:type="spellStart"/>
      <w:r>
        <w:t>genomen</w:t>
      </w:r>
      <w:proofErr w:type="spellEnd"/>
      <w:r>
        <w:t xml:space="preserve"> hat </w:t>
      </w:r>
      <w:proofErr w:type="spellStart"/>
      <w:r>
        <w:t>Drumb</w:t>
      </w:r>
      <w:proofErr w:type="spellEnd"/>
      <w:r>
        <w:t xml:space="preserve"> das ein </w:t>
      </w:r>
      <w:proofErr w:type="spellStart"/>
      <w:r>
        <w:t>bild</w:t>
      </w:r>
      <w:proofErr w:type="spellEnd"/>
      <w:r>
        <w:t xml:space="preserve"> eines heiligen oder </w:t>
      </w:r>
      <w:proofErr w:type="spellStart"/>
      <w:r>
        <w:t>gecreutzigten</w:t>
      </w:r>
      <w:proofErr w:type="spellEnd"/>
      <w:r>
        <w:t xml:space="preserve"> Christi wider verbot der </w:t>
      </w:r>
      <w:proofErr w:type="spellStart"/>
      <w:r>
        <w:t>schrifften</w:t>
      </w:r>
      <w:proofErr w:type="spellEnd"/>
      <w:r>
        <w:t xml:space="preserve"> / dar ein gemalt </w:t>
      </w:r>
      <w:proofErr w:type="spellStart"/>
      <w:r>
        <w:t>waß</w:t>
      </w:r>
      <w:proofErr w:type="spellEnd"/>
      <w:r>
        <w:t xml:space="preserve">. </w:t>
      </w:r>
      <w:proofErr w:type="spellStart"/>
      <w:r>
        <w:t>Darab</w:t>
      </w:r>
      <w:proofErr w:type="spellEnd"/>
      <w:r>
        <w:t xml:space="preserve"> ist </w:t>
      </w:r>
      <w:proofErr w:type="spellStart"/>
      <w:r>
        <w:t>wol</w:t>
      </w:r>
      <w:proofErr w:type="spellEnd"/>
      <w:r>
        <w:t xml:space="preserve"> </w:t>
      </w:r>
      <w:proofErr w:type="spellStart"/>
      <w:r>
        <w:t>tzu</w:t>
      </w:r>
      <w:proofErr w:type="spellEnd"/>
      <w:r>
        <w:t xml:space="preserve"> </w:t>
      </w:r>
      <w:proofErr w:type="spellStart"/>
      <w:r>
        <w:t>mercken</w:t>
      </w:r>
      <w:proofErr w:type="spellEnd"/>
      <w:r>
        <w:t xml:space="preserve"> wie die </w:t>
      </w:r>
      <w:proofErr w:type="spellStart"/>
      <w:r>
        <w:t>frumen</w:t>
      </w:r>
      <w:proofErr w:type="spellEnd"/>
      <w:r>
        <w:t xml:space="preserve"> Christen </w:t>
      </w:r>
      <w:proofErr w:type="spellStart"/>
      <w:r>
        <w:t>bildnis</w:t>
      </w:r>
      <w:proofErr w:type="spellEnd"/>
      <w:r>
        <w:t xml:space="preserve"> vor </w:t>
      </w:r>
      <w:proofErr w:type="spellStart"/>
      <w:r>
        <w:t>tzeiten</w:t>
      </w:r>
      <w:proofErr w:type="spellEnd"/>
      <w:r>
        <w:t xml:space="preserve"> gehaßt haben / </w:t>
      </w:r>
      <w:proofErr w:type="spellStart"/>
      <w:r>
        <w:t>vnd</w:t>
      </w:r>
      <w:proofErr w:type="spellEnd"/>
      <w:r>
        <w:t xml:space="preserve"> </w:t>
      </w:r>
      <w:proofErr w:type="spellStart"/>
      <w:r>
        <w:t>auß</w:t>
      </w:r>
      <w:proofErr w:type="spellEnd"/>
      <w:r>
        <w:t xml:space="preserve"> den </w:t>
      </w:r>
      <w:proofErr w:type="spellStart"/>
      <w:r>
        <w:t>gots</w:t>
      </w:r>
      <w:proofErr w:type="spellEnd"/>
      <w:r>
        <w:t xml:space="preserve"> </w:t>
      </w:r>
      <w:proofErr w:type="spellStart"/>
      <w:r>
        <w:t>heußern</w:t>
      </w:r>
      <w:proofErr w:type="spellEnd"/>
      <w:r>
        <w:t xml:space="preserve"> verweist haben. </w:t>
      </w:r>
    </w:p>
    <w:p w14:paraId="66D1B600" w14:textId="77777777" w:rsidR="00D56726" w:rsidRDefault="00D56726" w:rsidP="00D56726">
      <w:pPr>
        <w:pStyle w:val="StandardWeb"/>
      </w:pPr>
      <w:r>
        <w:t xml:space="preserve">Epiphanius ist </w:t>
      </w:r>
      <w:proofErr w:type="spellStart"/>
      <w:r>
        <w:t>kumen</w:t>
      </w:r>
      <w:proofErr w:type="spellEnd"/>
      <w:r>
        <w:t xml:space="preserve"> gen </w:t>
      </w:r>
      <w:proofErr w:type="spellStart"/>
      <w:r>
        <w:t>Anablatha</w:t>
      </w:r>
      <w:proofErr w:type="spellEnd"/>
      <w:r>
        <w:t xml:space="preserve"> </w:t>
      </w:r>
      <w:proofErr w:type="spellStart"/>
      <w:r>
        <w:t>vnd</w:t>
      </w:r>
      <w:proofErr w:type="spellEnd"/>
      <w:r>
        <w:t xml:space="preserve"> do selbst in die </w:t>
      </w:r>
      <w:proofErr w:type="spellStart"/>
      <w:r>
        <w:t>kirchen</w:t>
      </w:r>
      <w:proofErr w:type="spellEnd"/>
      <w:r>
        <w:t xml:space="preserve"> </w:t>
      </w:r>
      <w:proofErr w:type="spellStart"/>
      <w:r>
        <w:t>gangen</w:t>
      </w:r>
      <w:proofErr w:type="spellEnd"/>
      <w:r>
        <w:t xml:space="preserve"> / </w:t>
      </w:r>
      <w:proofErr w:type="spellStart"/>
      <w:r>
        <w:t>vnd</w:t>
      </w:r>
      <w:proofErr w:type="spellEnd"/>
      <w:r>
        <w:t xml:space="preserve"> </w:t>
      </w:r>
      <w:proofErr w:type="spellStart"/>
      <w:r>
        <w:t>hatt</w:t>
      </w:r>
      <w:proofErr w:type="spellEnd"/>
      <w:r>
        <w:t xml:space="preserve"> </w:t>
      </w:r>
      <w:proofErr w:type="spellStart"/>
      <w:r>
        <w:t>eynen</w:t>
      </w:r>
      <w:proofErr w:type="spellEnd"/>
      <w:r>
        <w:t xml:space="preserve"> </w:t>
      </w:r>
      <w:proofErr w:type="spellStart"/>
      <w:r>
        <w:t>furhanck</w:t>
      </w:r>
      <w:proofErr w:type="spellEnd"/>
      <w:r>
        <w:t xml:space="preserve"> in der </w:t>
      </w:r>
      <w:proofErr w:type="spellStart"/>
      <w:r>
        <w:t>thur</w:t>
      </w:r>
      <w:proofErr w:type="spellEnd"/>
      <w:r>
        <w:t xml:space="preserve"> gesehen </w:t>
      </w:r>
      <w:proofErr w:type="spellStart"/>
      <w:r>
        <w:t>geferbt</w:t>
      </w:r>
      <w:proofErr w:type="spellEnd"/>
      <w:r>
        <w:t xml:space="preserve"> </w:t>
      </w:r>
      <w:proofErr w:type="spellStart"/>
      <w:r>
        <w:t>vnd</w:t>
      </w:r>
      <w:proofErr w:type="spellEnd"/>
      <w:r>
        <w:t xml:space="preserve"> </w:t>
      </w:r>
      <w:proofErr w:type="spellStart"/>
      <w:r>
        <w:t>gemalett</w:t>
      </w:r>
      <w:proofErr w:type="spellEnd"/>
      <w:r>
        <w:t xml:space="preserve"> / der </w:t>
      </w:r>
      <w:proofErr w:type="spellStart"/>
      <w:r>
        <w:t>eyn</w:t>
      </w:r>
      <w:proofErr w:type="spellEnd"/>
      <w:r>
        <w:t xml:space="preserve"> </w:t>
      </w:r>
      <w:proofErr w:type="spellStart"/>
      <w:r>
        <w:t>bild</w:t>
      </w:r>
      <w:proofErr w:type="spellEnd"/>
      <w:r>
        <w:t xml:space="preserve"> gehabt hat gleich </w:t>
      </w:r>
      <w:proofErr w:type="spellStart"/>
      <w:r>
        <w:t>alß</w:t>
      </w:r>
      <w:proofErr w:type="spellEnd"/>
      <w:r>
        <w:t xml:space="preserve"> Christi oder </w:t>
      </w:r>
      <w:proofErr w:type="spellStart"/>
      <w:r>
        <w:t>eynes</w:t>
      </w:r>
      <w:proofErr w:type="spellEnd"/>
      <w:r>
        <w:t xml:space="preserve"> heiligen. Ehr spricht das ehr </w:t>
      </w:r>
      <w:proofErr w:type="spellStart"/>
      <w:r>
        <w:t>nit</w:t>
      </w:r>
      <w:proofErr w:type="spellEnd"/>
      <w:r>
        <w:t xml:space="preserve"> </w:t>
      </w:r>
      <w:proofErr w:type="spellStart"/>
      <w:r>
        <w:t>eygenlich</w:t>
      </w:r>
      <w:proofErr w:type="spellEnd"/>
      <w:r>
        <w:t xml:space="preserve"> </w:t>
      </w:r>
      <w:proofErr w:type="spellStart"/>
      <w:r>
        <w:t>wiß</w:t>
      </w:r>
      <w:proofErr w:type="spellEnd"/>
      <w:r>
        <w:t xml:space="preserve"> / weß das selbige bilde gewest sey. Doch hat </w:t>
      </w:r>
      <w:proofErr w:type="spellStart"/>
      <w:r>
        <w:t>erß</w:t>
      </w:r>
      <w:proofErr w:type="spellEnd"/>
      <w:r>
        <w:t xml:space="preserve"> </w:t>
      </w:r>
      <w:proofErr w:type="spellStart"/>
      <w:r>
        <w:t>nit</w:t>
      </w:r>
      <w:proofErr w:type="spellEnd"/>
      <w:r>
        <w:t xml:space="preserve"> </w:t>
      </w:r>
      <w:proofErr w:type="spellStart"/>
      <w:r>
        <w:t>yn</w:t>
      </w:r>
      <w:proofErr w:type="spellEnd"/>
      <w:r>
        <w:t xml:space="preserve"> der </w:t>
      </w:r>
      <w:proofErr w:type="spellStart"/>
      <w:r>
        <w:t>kirchen</w:t>
      </w:r>
      <w:proofErr w:type="spellEnd"/>
      <w:r>
        <w:t xml:space="preserve"> wollen </w:t>
      </w:r>
      <w:proofErr w:type="spellStart"/>
      <w:r>
        <w:t>leyden</w:t>
      </w:r>
      <w:proofErr w:type="spellEnd"/>
      <w:r>
        <w:t xml:space="preserve"> / </w:t>
      </w:r>
      <w:proofErr w:type="spellStart"/>
      <w:r>
        <w:t>drumb</w:t>
      </w:r>
      <w:proofErr w:type="spellEnd"/>
      <w:r>
        <w:t xml:space="preserve"> das wider die </w:t>
      </w:r>
      <w:proofErr w:type="spellStart"/>
      <w:r>
        <w:t>schrifftt</w:t>
      </w:r>
      <w:proofErr w:type="spellEnd"/>
      <w:r>
        <w:t xml:space="preserve"> </w:t>
      </w:r>
      <w:proofErr w:type="spellStart"/>
      <w:r>
        <w:t>yn</w:t>
      </w:r>
      <w:proofErr w:type="spellEnd"/>
      <w:r>
        <w:t xml:space="preserve"> der </w:t>
      </w:r>
      <w:proofErr w:type="spellStart"/>
      <w:r>
        <w:t>kirchen</w:t>
      </w:r>
      <w:proofErr w:type="spellEnd"/>
      <w:r>
        <w:t xml:space="preserve"> hing / derhalben </w:t>
      </w:r>
      <w:proofErr w:type="spellStart"/>
      <w:r>
        <w:t>tzu</w:t>
      </w:r>
      <w:proofErr w:type="spellEnd"/>
      <w:r>
        <w:t xml:space="preserve"> schneid er den </w:t>
      </w:r>
      <w:proofErr w:type="spellStart"/>
      <w:r>
        <w:t>furhang</w:t>
      </w:r>
      <w:proofErr w:type="spellEnd"/>
      <w:r>
        <w:t xml:space="preserve"> Das steht in </w:t>
      </w:r>
      <w:proofErr w:type="spellStart"/>
      <w:r>
        <w:t>buchern</w:t>
      </w:r>
      <w:proofErr w:type="spellEnd"/>
      <w:r>
        <w:t xml:space="preserve"> </w:t>
      </w:r>
      <w:proofErr w:type="spellStart"/>
      <w:r>
        <w:t>Hieronimi</w:t>
      </w:r>
      <w:proofErr w:type="spellEnd"/>
      <w:r>
        <w:t xml:space="preserve"> </w:t>
      </w:r>
      <w:proofErr w:type="spellStart"/>
      <w:r>
        <w:t>geschriben</w:t>
      </w:r>
      <w:proofErr w:type="spellEnd"/>
      <w:r>
        <w:t xml:space="preserve"> </w:t>
      </w:r>
      <w:proofErr w:type="spellStart"/>
      <w:r>
        <w:t>Tomo.3</w:t>
      </w:r>
      <w:proofErr w:type="spellEnd"/>
      <w:r>
        <w:t xml:space="preserve">. </w:t>
      </w:r>
      <w:proofErr w:type="spellStart"/>
      <w:r>
        <w:t>fol</w:t>
      </w:r>
      <w:proofErr w:type="spellEnd"/>
      <w:r>
        <w:t xml:space="preserve">. </w:t>
      </w:r>
      <w:proofErr w:type="spellStart"/>
      <w:r>
        <w:t>lxx3.lra.c</w:t>
      </w:r>
      <w:proofErr w:type="spellEnd"/>
      <w:r>
        <w:t xml:space="preserve">. </w:t>
      </w:r>
      <w:proofErr w:type="spellStart"/>
      <w:r>
        <w:t>Sih</w:t>
      </w:r>
      <w:proofErr w:type="spellEnd"/>
      <w:r>
        <w:t xml:space="preserve"> / </w:t>
      </w:r>
      <w:proofErr w:type="spellStart"/>
      <w:r>
        <w:t>ap</w:t>
      </w:r>
      <w:proofErr w:type="spellEnd"/>
      <w:r>
        <w:t xml:space="preserve"> ich </w:t>
      </w:r>
      <w:proofErr w:type="spellStart"/>
      <w:r>
        <w:t>tzugobe</w:t>
      </w:r>
      <w:proofErr w:type="spellEnd"/>
      <w:r>
        <w:t xml:space="preserve"> / das </w:t>
      </w:r>
      <w:proofErr w:type="spellStart"/>
      <w:r>
        <w:t>Leyhen</w:t>
      </w:r>
      <w:proofErr w:type="spellEnd"/>
      <w:r>
        <w:t xml:space="preserve"> </w:t>
      </w:r>
      <w:proofErr w:type="spellStart"/>
      <w:r>
        <w:t>ehtwaß</w:t>
      </w:r>
      <w:proofErr w:type="spellEnd"/>
      <w:r>
        <w:t xml:space="preserve"> </w:t>
      </w:r>
      <w:proofErr w:type="spellStart"/>
      <w:r>
        <w:t>nutzes</w:t>
      </w:r>
      <w:proofErr w:type="spellEnd"/>
      <w:r>
        <w:t xml:space="preserve"> </w:t>
      </w:r>
      <w:proofErr w:type="spellStart"/>
      <w:r>
        <w:t>vnd</w:t>
      </w:r>
      <w:proofErr w:type="spellEnd"/>
      <w:r>
        <w:t xml:space="preserve"> </w:t>
      </w:r>
      <w:proofErr w:type="spellStart"/>
      <w:r>
        <w:t>seligbarlichs</w:t>
      </w:r>
      <w:proofErr w:type="spellEnd"/>
      <w:r>
        <w:t xml:space="preserve"> aus </w:t>
      </w:r>
      <w:proofErr w:type="spellStart"/>
      <w:r>
        <w:t>bildern</w:t>
      </w:r>
      <w:proofErr w:type="spellEnd"/>
      <w:r>
        <w:t xml:space="preserve"> </w:t>
      </w:r>
      <w:proofErr w:type="spellStart"/>
      <w:r>
        <w:t>kondten</w:t>
      </w:r>
      <w:proofErr w:type="spellEnd"/>
      <w:r>
        <w:t xml:space="preserve"> lernen. </w:t>
      </w:r>
      <w:proofErr w:type="spellStart"/>
      <w:r>
        <w:t>Dorfft</w:t>
      </w:r>
      <w:proofErr w:type="spellEnd"/>
      <w:r>
        <w:t xml:space="preserve"> ich doch das mit nicht </w:t>
      </w:r>
      <w:proofErr w:type="spellStart"/>
      <w:r>
        <w:t>gestaten</w:t>
      </w:r>
      <w:proofErr w:type="spellEnd"/>
      <w:r>
        <w:t xml:space="preserve"> / wider verbot der </w:t>
      </w:r>
      <w:proofErr w:type="spellStart"/>
      <w:r>
        <w:t>schrifft</w:t>
      </w:r>
      <w:proofErr w:type="spellEnd"/>
      <w:r>
        <w:t xml:space="preserve"> </w:t>
      </w:r>
      <w:proofErr w:type="spellStart"/>
      <w:r>
        <w:t>vnd</w:t>
      </w:r>
      <w:proofErr w:type="spellEnd"/>
      <w:r>
        <w:t xml:space="preserve"> wider </w:t>
      </w:r>
      <w:proofErr w:type="spellStart"/>
      <w:r>
        <w:t>gotlichen</w:t>
      </w:r>
      <w:proofErr w:type="spellEnd"/>
      <w:r>
        <w:t xml:space="preserve"> willen. Die </w:t>
      </w:r>
      <w:proofErr w:type="spellStart"/>
      <w:r>
        <w:t>schrifft</w:t>
      </w:r>
      <w:proofErr w:type="spellEnd"/>
      <w:r>
        <w:t xml:space="preserve"> spricht klar </w:t>
      </w:r>
      <w:proofErr w:type="spellStart"/>
      <w:r>
        <w:t>auß</w:t>
      </w:r>
      <w:proofErr w:type="spellEnd"/>
      <w:r>
        <w:t xml:space="preserve"> das </w:t>
      </w:r>
      <w:proofErr w:type="spellStart"/>
      <w:r>
        <w:t>got</w:t>
      </w:r>
      <w:proofErr w:type="spellEnd"/>
      <w:r>
        <w:t xml:space="preserve"> </w:t>
      </w:r>
      <w:proofErr w:type="spellStart"/>
      <w:r>
        <w:t>bilder</w:t>
      </w:r>
      <w:proofErr w:type="spellEnd"/>
      <w:r>
        <w:t xml:space="preserve"> hasset </w:t>
      </w:r>
      <w:proofErr w:type="spellStart"/>
      <w:r>
        <w:t>vnd</w:t>
      </w:r>
      <w:proofErr w:type="spellEnd"/>
      <w:r>
        <w:t xml:space="preserve"> </w:t>
      </w:r>
      <w:proofErr w:type="spellStart"/>
      <w:r>
        <w:t>neyder</w:t>
      </w:r>
      <w:proofErr w:type="spellEnd"/>
      <w:r>
        <w:t xml:space="preserve"> / welche </w:t>
      </w:r>
      <w:proofErr w:type="spellStart"/>
      <w:r>
        <w:t>papisten</w:t>
      </w:r>
      <w:proofErr w:type="spellEnd"/>
      <w:r>
        <w:t xml:space="preserve"> / </w:t>
      </w:r>
      <w:proofErr w:type="spellStart"/>
      <w:r>
        <w:t>bucher</w:t>
      </w:r>
      <w:proofErr w:type="spellEnd"/>
      <w:r>
        <w:t xml:space="preserve"> nennen. Ich frage dich. Wan du </w:t>
      </w:r>
      <w:proofErr w:type="spellStart"/>
      <w:r>
        <w:t>eynem</w:t>
      </w:r>
      <w:proofErr w:type="spellEnd"/>
      <w:r>
        <w:t xml:space="preserve"> bilde aus </w:t>
      </w:r>
      <w:proofErr w:type="spellStart"/>
      <w:r>
        <w:t>hertzen</w:t>
      </w:r>
      <w:proofErr w:type="spellEnd"/>
      <w:r>
        <w:t xml:space="preserve"> </w:t>
      </w:r>
      <w:proofErr w:type="spellStart"/>
      <w:r>
        <w:t>feynd</w:t>
      </w:r>
      <w:proofErr w:type="spellEnd"/>
      <w:r>
        <w:t xml:space="preserve"> </w:t>
      </w:r>
      <w:proofErr w:type="spellStart"/>
      <w:r>
        <w:t>werest</w:t>
      </w:r>
      <w:proofErr w:type="spellEnd"/>
      <w:r>
        <w:t xml:space="preserve"> / </w:t>
      </w:r>
      <w:proofErr w:type="spellStart"/>
      <w:r>
        <w:t>vnd</w:t>
      </w:r>
      <w:proofErr w:type="spellEnd"/>
      <w:r>
        <w:t xml:space="preserve"> </w:t>
      </w:r>
      <w:proofErr w:type="spellStart"/>
      <w:r>
        <w:t>mogest</w:t>
      </w:r>
      <w:proofErr w:type="spellEnd"/>
      <w:r>
        <w:t xml:space="preserve"> </w:t>
      </w:r>
      <w:proofErr w:type="spellStart"/>
      <w:r>
        <w:t>eß</w:t>
      </w:r>
      <w:proofErr w:type="spellEnd"/>
      <w:r>
        <w:t xml:space="preserve"> weder sehen noch </w:t>
      </w:r>
      <w:proofErr w:type="spellStart"/>
      <w:r>
        <w:t>horen</w:t>
      </w:r>
      <w:proofErr w:type="spellEnd"/>
      <w:r>
        <w:t xml:space="preserve"> / wie </w:t>
      </w:r>
      <w:proofErr w:type="spellStart"/>
      <w:r>
        <w:t>wol</w:t>
      </w:r>
      <w:proofErr w:type="spellEnd"/>
      <w:r>
        <w:t xml:space="preserve"> </w:t>
      </w:r>
      <w:proofErr w:type="spellStart"/>
      <w:r>
        <w:t>wurd</w:t>
      </w:r>
      <w:proofErr w:type="spellEnd"/>
      <w:r>
        <w:t xml:space="preserve"> </w:t>
      </w:r>
      <w:proofErr w:type="spellStart"/>
      <w:r>
        <w:t>eß</w:t>
      </w:r>
      <w:proofErr w:type="spellEnd"/>
      <w:r>
        <w:t xml:space="preserve"> dir gefallen / </w:t>
      </w:r>
      <w:proofErr w:type="spellStart"/>
      <w:r>
        <w:t>wan</w:t>
      </w:r>
      <w:proofErr w:type="spellEnd"/>
      <w:r>
        <w:t xml:space="preserve"> dich </w:t>
      </w:r>
      <w:proofErr w:type="spellStart"/>
      <w:r>
        <w:t>eyner</w:t>
      </w:r>
      <w:proofErr w:type="spellEnd"/>
      <w:r>
        <w:t xml:space="preserve"> </w:t>
      </w:r>
      <w:proofErr w:type="spellStart"/>
      <w:r>
        <w:t>yn</w:t>
      </w:r>
      <w:proofErr w:type="spellEnd"/>
      <w:r>
        <w:t xml:space="preserve"> </w:t>
      </w:r>
      <w:proofErr w:type="spellStart"/>
      <w:r>
        <w:t>eynen</w:t>
      </w:r>
      <w:proofErr w:type="spellEnd"/>
      <w:r>
        <w:t xml:space="preserve"> </w:t>
      </w:r>
      <w:proofErr w:type="spellStart"/>
      <w:r>
        <w:t>solichen</w:t>
      </w:r>
      <w:proofErr w:type="spellEnd"/>
      <w:r>
        <w:t xml:space="preserve"> </w:t>
      </w:r>
      <w:proofErr w:type="spellStart"/>
      <w:r>
        <w:t>hessigen</w:t>
      </w:r>
      <w:proofErr w:type="spellEnd"/>
      <w:r>
        <w:t xml:space="preserve"> </w:t>
      </w:r>
      <w:proofErr w:type="spellStart"/>
      <w:r>
        <w:t>vnd</w:t>
      </w:r>
      <w:proofErr w:type="spellEnd"/>
      <w:r>
        <w:t xml:space="preserve"> </w:t>
      </w:r>
      <w:proofErr w:type="spellStart"/>
      <w:r>
        <w:t>greulichem</w:t>
      </w:r>
      <w:proofErr w:type="spellEnd"/>
      <w:r>
        <w:t xml:space="preserve"> buch </w:t>
      </w:r>
      <w:proofErr w:type="spellStart"/>
      <w:r>
        <w:t>wolt</w:t>
      </w:r>
      <w:proofErr w:type="spellEnd"/>
      <w:r>
        <w:t xml:space="preserve"> lernen erkennen </w:t>
      </w:r>
      <w:proofErr w:type="spellStart"/>
      <w:r>
        <w:t>vnd</w:t>
      </w:r>
      <w:proofErr w:type="spellEnd"/>
      <w:r>
        <w:t xml:space="preserve"> dich ehren? Du wurdest </w:t>
      </w:r>
      <w:proofErr w:type="spellStart"/>
      <w:r>
        <w:t>one</w:t>
      </w:r>
      <w:proofErr w:type="spellEnd"/>
      <w:r>
        <w:t xml:space="preserve"> </w:t>
      </w:r>
      <w:proofErr w:type="spellStart"/>
      <w:r>
        <w:t>tzweiffel</w:t>
      </w:r>
      <w:proofErr w:type="spellEnd"/>
      <w:r>
        <w:t xml:space="preserve"> mich / mit dem </w:t>
      </w:r>
      <w:proofErr w:type="spellStart"/>
      <w:r>
        <w:t>buchlin</w:t>
      </w:r>
      <w:proofErr w:type="spellEnd"/>
      <w:r>
        <w:t xml:space="preserve"> oder </w:t>
      </w:r>
      <w:proofErr w:type="spellStart"/>
      <w:r>
        <w:t>bild</w:t>
      </w:r>
      <w:proofErr w:type="spellEnd"/>
      <w:r>
        <w:t xml:space="preserve"> / hassen </w:t>
      </w:r>
      <w:proofErr w:type="spellStart"/>
      <w:r>
        <w:t>vnd</w:t>
      </w:r>
      <w:proofErr w:type="spellEnd"/>
      <w:r>
        <w:t xml:space="preserve"> </w:t>
      </w:r>
      <w:proofErr w:type="spellStart"/>
      <w:r>
        <w:t>flihen</w:t>
      </w:r>
      <w:proofErr w:type="spellEnd"/>
      <w:r>
        <w:t xml:space="preserve"> / </w:t>
      </w:r>
      <w:proofErr w:type="spellStart"/>
      <w:r>
        <w:t>wan</w:t>
      </w:r>
      <w:proofErr w:type="spellEnd"/>
      <w:r>
        <w:t xml:space="preserve"> ich dich in dem </w:t>
      </w:r>
      <w:proofErr w:type="spellStart"/>
      <w:r>
        <w:t>welt</w:t>
      </w:r>
      <w:proofErr w:type="spellEnd"/>
      <w:r>
        <w:t xml:space="preserve"> </w:t>
      </w:r>
      <w:proofErr w:type="spellStart"/>
      <w:r>
        <w:t>eren</w:t>
      </w:r>
      <w:proofErr w:type="spellEnd"/>
      <w:r>
        <w:t xml:space="preserve"> </w:t>
      </w:r>
      <w:proofErr w:type="spellStart"/>
      <w:r>
        <w:t>dastu</w:t>
      </w:r>
      <w:proofErr w:type="spellEnd"/>
      <w:r>
        <w:t xml:space="preserve"> </w:t>
      </w:r>
      <w:proofErr w:type="spellStart"/>
      <w:r>
        <w:t>verbeutest</w:t>
      </w:r>
      <w:proofErr w:type="spellEnd"/>
      <w:r>
        <w:t xml:space="preserve"> / </w:t>
      </w:r>
      <w:proofErr w:type="spellStart"/>
      <w:r>
        <w:t>dastu</w:t>
      </w:r>
      <w:proofErr w:type="spellEnd"/>
      <w:r>
        <w:t xml:space="preserve"> hassest / </w:t>
      </w:r>
      <w:proofErr w:type="spellStart"/>
      <w:r>
        <w:t>dastu</w:t>
      </w:r>
      <w:proofErr w:type="spellEnd"/>
      <w:r>
        <w:t xml:space="preserve"> </w:t>
      </w:r>
      <w:proofErr w:type="spellStart"/>
      <w:r>
        <w:t>fleugest</w:t>
      </w:r>
      <w:proofErr w:type="spellEnd"/>
      <w:r>
        <w:t xml:space="preserve">. Nu spricht </w:t>
      </w:r>
      <w:proofErr w:type="spellStart"/>
      <w:r>
        <w:t>gott</w:t>
      </w:r>
      <w:proofErr w:type="spellEnd"/>
      <w:r>
        <w:t xml:space="preserve"> das ehr </w:t>
      </w:r>
      <w:proofErr w:type="spellStart"/>
      <w:r>
        <w:t>keyn</w:t>
      </w:r>
      <w:proofErr w:type="spellEnd"/>
      <w:r>
        <w:t xml:space="preserve"> </w:t>
      </w:r>
      <w:proofErr w:type="spellStart"/>
      <w:r>
        <w:t>bild</w:t>
      </w:r>
      <w:proofErr w:type="spellEnd"/>
      <w:r>
        <w:t xml:space="preserve"> mag </w:t>
      </w:r>
      <w:proofErr w:type="spellStart"/>
      <w:r>
        <w:t>leyden</w:t>
      </w:r>
      <w:proofErr w:type="spellEnd"/>
      <w:r>
        <w:t xml:space="preserve"> / das wir machen / </w:t>
      </w:r>
      <w:proofErr w:type="spellStart"/>
      <w:r>
        <w:t>vnd</w:t>
      </w:r>
      <w:proofErr w:type="spellEnd"/>
      <w:r>
        <w:t xml:space="preserve"> das ehr alle die </w:t>
      </w:r>
      <w:proofErr w:type="spellStart"/>
      <w:r>
        <w:t>yene</w:t>
      </w:r>
      <w:proofErr w:type="spellEnd"/>
      <w:r>
        <w:t xml:space="preserve"> </w:t>
      </w:r>
      <w:proofErr w:type="spellStart"/>
      <w:r>
        <w:t>neyde</w:t>
      </w:r>
      <w:proofErr w:type="spellEnd"/>
      <w:r>
        <w:t xml:space="preserve"> </w:t>
      </w:r>
      <w:proofErr w:type="spellStart"/>
      <w:r>
        <w:t>vnd</w:t>
      </w:r>
      <w:proofErr w:type="spellEnd"/>
      <w:r>
        <w:t xml:space="preserve"> </w:t>
      </w:r>
      <w:proofErr w:type="spellStart"/>
      <w:r>
        <w:t>haß</w:t>
      </w:r>
      <w:proofErr w:type="spellEnd"/>
      <w:r>
        <w:t xml:space="preserve"> / die </w:t>
      </w:r>
      <w:proofErr w:type="spellStart"/>
      <w:r>
        <w:t>bilder</w:t>
      </w:r>
      <w:proofErr w:type="spellEnd"/>
      <w:r>
        <w:t xml:space="preserve"> lieb haben / wie </w:t>
      </w:r>
      <w:proofErr w:type="spellStart"/>
      <w:r>
        <w:t>obberurt</w:t>
      </w:r>
      <w:proofErr w:type="spellEnd"/>
      <w:r>
        <w:t xml:space="preserve"> ist. </w:t>
      </w:r>
      <w:proofErr w:type="spellStart"/>
      <w:r>
        <w:t>vnd</w:t>
      </w:r>
      <w:proofErr w:type="spellEnd"/>
      <w:r>
        <w:t xml:space="preserve"> Esaias schreibt .c. </w:t>
      </w:r>
      <w:proofErr w:type="spellStart"/>
      <w:r>
        <w:t>xl2</w:t>
      </w:r>
      <w:proofErr w:type="spellEnd"/>
      <w:r>
        <w:t xml:space="preserve">. Sie sollen mit schanden </w:t>
      </w:r>
      <w:proofErr w:type="spellStart"/>
      <w:r>
        <w:t>geschmacht</w:t>
      </w:r>
      <w:proofErr w:type="spellEnd"/>
      <w:r>
        <w:t xml:space="preserve"> werden / die dem bilde </w:t>
      </w:r>
      <w:proofErr w:type="spellStart"/>
      <w:r>
        <w:t>vertrauhen</w:t>
      </w:r>
      <w:proofErr w:type="spellEnd"/>
      <w:r>
        <w:t xml:space="preserve">. </w:t>
      </w:r>
    </w:p>
    <w:p w14:paraId="1640003C" w14:textId="77777777" w:rsidR="00D56726" w:rsidRDefault="00D56726" w:rsidP="00D56726">
      <w:pPr>
        <w:pStyle w:val="StandardWeb"/>
      </w:pPr>
      <w:proofErr w:type="spellStart"/>
      <w:r>
        <w:t>Sih</w:t>
      </w:r>
      <w:proofErr w:type="spellEnd"/>
      <w:r>
        <w:t xml:space="preserve"> </w:t>
      </w:r>
      <w:proofErr w:type="spellStart"/>
      <w:r>
        <w:t>got</w:t>
      </w:r>
      <w:proofErr w:type="spellEnd"/>
      <w:r>
        <w:t xml:space="preserve"> ließ ein </w:t>
      </w:r>
      <w:proofErr w:type="spellStart"/>
      <w:r>
        <w:t>bild</w:t>
      </w:r>
      <w:proofErr w:type="spellEnd"/>
      <w:r>
        <w:t xml:space="preserve"> machen </w:t>
      </w:r>
      <w:proofErr w:type="spellStart"/>
      <w:r>
        <w:t>eynes</w:t>
      </w:r>
      <w:proofErr w:type="spellEnd"/>
      <w:r>
        <w:t xml:space="preserve"> </w:t>
      </w:r>
      <w:proofErr w:type="spellStart"/>
      <w:r>
        <w:t>brandes</w:t>
      </w:r>
      <w:proofErr w:type="spellEnd"/>
      <w:r>
        <w:t xml:space="preserve">. oder schlangen / das </w:t>
      </w:r>
      <w:proofErr w:type="spellStart"/>
      <w:r>
        <w:t>waß</w:t>
      </w:r>
      <w:proofErr w:type="spellEnd"/>
      <w:r>
        <w:t xml:space="preserve"> </w:t>
      </w:r>
      <w:proofErr w:type="spellStart"/>
      <w:r>
        <w:t>ym</w:t>
      </w:r>
      <w:proofErr w:type="spellEnd"/>
      <w:r>
        <w:t xml:space="preserve"> </w:t>
      </w:r>
      <w:proofErr w:type="spellStart"/>
      <w:r>
        <w:t>nit</w:t>
      </w:r>
      <w:proofErr w:type="spellEnd"/>
      <w:r>
        <w:t xml:space="preserve"> gleich / </w:t>
      </w:r>
      <w:proofErr w:type="spellStart"/>
      <w:r>
        <w:t>waß</w:t>
      </w:r>
      <w:proofErr w:type="spellEnd"/>
      <w:r>
        <w:t xml:space="preserve"> auch </w:t>
      </w:r>
      <w:proofErr w:type="spellStart"/>
      <w:r>
        <w:t>tzu</w:t>
      </w:r>
      <w:proofErr w:type="spellEnd"/>
      <w:r>
        <w:t xml:space="preserve"> nicht anders </w:t>
      </w:r>
      <w:proofErr w:type="spellStart"/>
      <w:r>
        <w:t>auffgericht</w:t>
      </w:r>
      <w:proofErr w:type="spellEnd"/>
      <w:r>
        <w:t xml:space="preserve"> / </w:t>
      </w:r>
      <w:proofErr w:type="spellStart"/>
      <w:r>
        <w:t>dan</w:t>
      </w:r>
      <w:proofErr w:type="spellEnd"/>
      <w:r>
        <w:t xml:space="preserve"> das die / </w:t>
      </w:r>
      <w:proofErr w:type="spellStart"/>
      <w:r>
        <w:t>ßo</w:t>
      </w:r>
      <w:proofErr w:type="spellEnd"/>
      <w:r>
        <w:t xml:space="preserve"> von den schlangen gebissen oder </w:t>
      </w:r>
      <w:proofErr w:type="spellStart"/>
      <w:r>
        <w:t>verwunt</w:t>
      </w:r>
      <w:proofErr w:type="spellEnd"/>
      <w:r>
        <w:t xml:space="preserve"> waren / das selbe </w:t>
      </w:r>
      <w:proofErr w:type="spellStart"/>
      <w:r>
        <w:t>bild</w:t>
      </w:r>
      <w:proofErr w:type="spellEnd"/>
      <w:r>
        <w:t xml:space="preserve"> </w:t>
      </w:r>
      <w:proofErr w:type="spellStart"/>
      <w:r>
        <w:t>solten</w:t>
      </w:r>
      <w:proofErr w:type="spellEnd"/>
      <w:r>
        <w:t xml:space="preserve"> ansehen / </w:t>
      </w:r>
      <w:proofErr w:type="spellStart"/>
      <w:r>
        <w:t>auff</w:t>
      </w:r>
      <w:proofErr w:type="spellEnd"/>
      <w:r>
        <w:t xml:space="preserve"> das sie gesund wurden. Numeri. xx. Das </w:t>
      </w:r>
      <w:proofErr w:type="spellStart"/>
      <w:r>
        <w:t>bild</w:t>
      </w:r>
      <w:proofErr w:type="spellEnd"/>
      <w:r>
        <w:t xml:space="preserve"> gab </w:t>
      </w:r>
      <w:proofErr w:type="spellStart"/>
      <w:r>
        <w:t>got</w:t>
      </w:r>
      <w:proofErr w:type="spellEnd"/>
      <w:r>
        <w:t xml:space="preserve"> selber </w:t>
      </w:r>
      <w:proofErr w:type="spellStart"/>
      <w:r>
        <w:t>vnd</w:t>
      </w:r>
      <w:proofErr w:type="spellEnd"/>
      <w:r>
        <w:t xml:space="preserve"> </w:t>
      </w:r>
      <w:proofErr w:type="spellStart"/>
      <w:r>
        <w:t>waß</w:t>
      </w:r>
      <w:proofErr w:type="spellEnd"/>
      <w:r>
        <w:t xml:space="preserve"> </w:t>
      </w:r>
      <w:proofErr w:type="spellStart"/>
      <w:r>
        <w:t>nit</w:t>
      </w:r>
      <w:proofErr w:type="spellEnd"/>
      <w:r>
        <w:t xml:space="preserve"> von menschlichem </w:t>
      </w:r>
      <w:proofErr w:type="spellStart"/>
      <w:r>
        <w:t>hirn</w:t>
      </w:r>
      <w:proofErr w:type="spellEnd"/>
      <w:r>
        <w:t xml:space="preserve"> </w:t>
      </w:r>
      <w:proofErr w:type="spellStart"/>
      <w:r>
        <w:t>auffgericht</w:t>
      </w:r>
      <w:proofErr w:type="spellEnd"/>
      <w:r>
        <w:t xml:space="preserve"> / </w:t>
      </w:r>
      <w:proofErr w:type="spellStart"/>
      <w:r>
        <w:t>ydoch</w:t>
      </w:r>
      <w:proofErr w:type="spellEnd"/>
      <w:r>
        <w:t xml:space="preserve"> lobet die </w:t>
      </w:r>
      <w:proofErr w:type="spellStart"/>
      <w:r>
        <w:t>schrifft</w:t>
      </w:r>
      <w:proofErr w:type="spellEnd"/>
      <w:r>
        <w:t xml:space="preserve"> den </w:t>
      </w:r>
      <w:proofErr w:type="spellStart"/>
      <w:r>
        <w:t>konig</w:t>
      </w:r>
      <w:proofErr w:type="spellEnd"/>
      <w:r>
        <w:t xml:space="preserve"> </w:t>
      </w:r>
      <w:proofErr w:type="spellStart"/>
      <w:r>
        <w:t>Etzechiam</w:t>
      </w:r>
      <w:proofErr w:type="spellEnd"/>
      <w:r>
        <w:t xml:space="preserve"> 4 </w:t>
      </w:r>
      <w:proofErr w:type="spellStart"/>
      <w:r>
        <w:t>reg.xviii</w:t>
      </w:r>
      <w:proofErr w:type="spellEnd"/>
      <w:r>
        <w:t xml:space="preserve">. das ehr die selbe schlangen </w:t>
      </w:r>
      <w:proofErr w:type="spellStart"/>
      <w:r>
        <w:t>abthett</w:t>
      </w:r>
      <w:proofErr w:type="spellEnd"/>
      <w:r>
        <w:t xml:space="preserve"> / </w:t>
      </w:r>
      <w:proofErr w:type="spellStart"/>
      <w:r>
        <w:t>darumb</w:t>
      </w:r>
      <w:proofErr w:type="spellEnd"/>
      <w:r>
        <w:t xml:space="preserve"> das </w:t>
      </w:r>
      <w:proofErr w:type="spellStart"/>
      <w:r>
        <w:t>yhr</w:t>
      </w:r>
      <w:proofErr w:type="spellEnd"/>
      <w:r>
        <w:t xml:space="preserve"> /die Juden </w:t>
      </w:r>
      <w:proofErr w:type="spellStart"/>
      <w:r>
        <w:t>opfferten</w:t>
      </w:r>
      <w:proofErr w:type="spellEnd"/>
      <w:r>
        <w:t xml:space="preserve">. </w:t>
      </w:r>
    </w:p>
    <w:p w14:paraId="3055B64B" w14:textId="77777777" w:rsidR="00D56726" w:rsidRDefault="00D56726" w:rsidP="00D56726">
      <w:pPr>
        <w:pStyle w:val="StandardWeb"/>
      </w:pPr>
      <w:proofErr w:type="spellStart"/>
      <w:r>
        <w:t>Vnßere</w:t>
      </w:r>
      <w:proofErr w:type="spellEnd"/>
      <w:r>
        <w:t xml:space="preserve"> </w:t>
      </w:r>
      <w:proofErr w:type="spellStart"/>
      <w:r>
        <w:t>bilder</w:t>
      </w:r>
      <w:proofErr w:type="spellEnd"/>
      <w:r>
        <w:t xml:space="preserve"> haben </w:t>
      </w:r>
      <w:proofErr w:type="spellStart"/>
      <w:r>
        <w:t>keynen</w:t>
      </w:r>
      <w:proofErr w:type="spellEnd"/>
      <w:r>
        <w:t xml:space="preserve"> </w:t>
      </w:r>
      <w:proofErr w:type="spellStart"/>
      <w:r>
        <w:t>vrsprung</w:t>
      </w:r>
      <w:proofErr w:type="spellEnd"/>
      <w:r>
        <w:t xml:space="preserve"> von </w:t>
      </w:r>
      <w:proofErr w:type="spellStart"/>
      <w:r>
        <w:t>gott</w:t>
      </w:r>
      <w:proofErr w:type="spellEnd"/>
      <w:r>
        <w:t xml:space="preserve"> / </w:t>
      </w:r>
      <w:proofErr w:type="spellStart"/>
      <w:r>
        <w:t>ya</w:t>
      </w:r>
      <w:proofErr w:type="spellEnd"/>
      <w:r>
        <w:t xml:space="preserve"> sie </w:t>
      </w:r>
      <w:proofErr w:type="spellStart"/>
      <w:r>
        <w:t>seind</w:t>
      </w:r>
      <w:proofErr w:type="spellEnd"/>
      <w:r>
        <w:t xml:space="preserve"> von </w:t>
      </w:r>
      <w:proofErr w:type="spellStart"/>
      <w:r>
        <w:t>got</w:t>
      </w:r>
      <w:proofErr w:type="spellEnd"/>
      <w:r>
        <w:t xml:space="preserve"> </w:t>
      </w:r>
      <w:proofErr w:type="spellStart"/>
      <w:r>
        <w:t>verbotten</w:t>
      </w:r>
      <w:proofErr w:type="spellEnd"/>
      <w:r>
        <w:t xml:space="preserve">. noch wellen wir sie </w:t>
      </w:r>
      <w:proofErr w:type="spellStart"/>
      <w:r>
        <w:t>verteydigen</w:t>
      </w:r>
      <w:proofErr w:type="spellEnd"/>
      <w:r>
        <w:t xml:space="preserve"> / </w:t>
      </w:r>
      <w:proofErr w:type="spellStart"/>
      <w:r>
        <w:t>Vnangesehen</w:t>
      </w:r>
      <w:proofErr w:type="spellEnd"/>
      <w:r>
        <w:t xml:space="preserve"> / das sich </w:t>
      </w:r>
      <w:proofErr w:type="spellStart"/>
      <w:r>
        <w:t>vil</w:t>
      </w:r>
      <w:proofErr w:type="spellEnd"/>
      <w:r>
        <w:t xml:space="preserve"> arme </w:t>
      </w:r>
      <w:proofErr w:type="spellStart"/>
      <w:r>
        <w:t>menschen</w:t>
      </w:r>
      <w:proofErr w:type="spellEnd"/>
      <w:r>
        <w:t xml:space="preserve"> an </w:t>
      </w:r>
      <w:proofErr w:type="spellStart"/>
      <w:r>
        <w:t>yenen</w:t>
      </w:r>
      <w:proofErr w:type="spellEnd"/>
      <w:r>
        <w:t xml:space="preserve"> </w:t>
      </w:r>
      <w:proofErr w:type="spellStart"/>
      <w:r>
        <w:t>beschedigen</w:t>
      </w:r>
      <w:proofErr w:type="spellEnd"/>
      <w:r>
        <w:t xml:space="preserve"> / </w:t>
      </w:r>
      <w:proofErr w:type="spellStart"/>
      <w:r>
        <w:t>vnd</w:t>
      </w:r>
      <w:proofErr w:type="spellEnd"/>
      <w:r>
        <w:t xml:space="preserve"> verletzen / die lichte / </w:t>
      </w:r>
      <w:proofErr w:type="spellStart"/>
      <w:r>
        <w:t>vnd</w:t>
      </w:r>
      <w:proofErr w:type="spellEnd"/>
      <w:r>
        <w:t xml:space="preserve"> </w:t>
      </w:r>
      <w:proofErr w:type="spellStart"/>
      <w:r>
        <w:t>pfenig</w:t>
      </w:r>
      <w:proofErr w:type="spellEnd"/>
      <w:r>
        <w:t xml:space="preserve"> </w:t>
      </w:r>
      <w:proofErr w:type="spellStart"/>
      <w:r>
        <w:t>opffern</w:t>
      </w:r>
      <w:proofErr w:type="spellEnd"/>
      <w:r>
        <w:t xml:space="preserve"> / </w:t>
      </w:r>
      <w:proofErr w:type="spellStart"/>
      <w:r>
        <w:t>vnd</w:t>
      </w:r>
      <w:proofErr w:type="spellEnd"/>
      <w:r>
        <w:t xml:space="preserve"> biegen sich / </w:t>
      </w:r>
      <w:proofErr w:type="spellStart"/>
      <w:r>
        <w:t>vnd</w:t>
      </w:r>
      <w:proofErr w:type="spellEnd"/>
      <w:r>
        <w:t xml:space="preserve"> </w:t>
      </w:r>
      <w:proofErr w:type="spellStart"/>
      <w:r>
        <w:t>thund</w:t>
      </w:r>
      <w:proofErr w:type="spellEnd"/>
      <w:r>
        <w:t xml:space="preserve"> </w:t>
      </w:r>
      <w:proofErr w:type="spellStart"/>
      <w:r>
        <w:t>yre</w:t>
      </w:r>
      <w:proofErr w:type="spellEnd"/>
      <w:r>
        <w:t xml:space="preserve"> </w:t>
      </w:r>
      <w:proofErr w:type="spellStart"/>
      <w:r>
        <w:t>heubter</w:t>
      </w:r>
      <w:proofErr w:type="spellEnd"/>
      <w:r>
        <w:t xml:space="preserve"> vor </w:t>
      </w:r>
      <w:proofErr w:type="spellStart"/>
      <w:r>
        <w:t>yhn</w:t>
      </w:r>
      <w:proofErr w:type="spellEnd"/>
      <w:r>
        <w:t xml:space="preserve"> </w:t>
      </w:r>
      <w:proofErr w:type="spellStart"/>
      <w:r>
        <w:t>endblossen</w:t>
      </w:r>
      <w:proofErr w:type="spellEnd"/>
      <w:r>
        <w:t xml:space="preserve">. Noch </w:t>
      </w:r>
      <w:proofErr w:type="spellStart"/>
      <w:r>
        <w:t>dorffen</w:t>
      </w:r>
      <w:proofErr w:type="spellEnd"/>
      <w:r>
        <w:t xml:space="preserve"> wir die </w:t>
      </w:r>
      <w:proofErr w:type="spellStart"/>
      <w:r>
        <w:t>olgotzen</w:t>
      </w:r>
      <w:proofErr w:type="spellEnd"/>
      <w:r>
        <w:t xml:space="preserve"> </w:t>
      </w:r>
      <w:proofErr w:type="spellStart"/>
      <w:r>
        <w:t>vnd</w:t>
      </w:r>
      <w:proofErr w:type="spellEnd"/>
      <w:r>
        <w:t xml:space="preserve"> </w:t>
      </w:r>
      <w:proofErr w:type="spellStart"/>
      <w:r>
        <w:t>bilder</w:t>
      </w:r>
      <w:proofErr w:type="spellEnd"/>
      <w:r>
        <w:t xml:space="preserve"> </w:t>
      </w:r>
      <w:proofErr w:type="spellStart"/>
      <w:r>
        <w:t>verteydigen</w:t>
      </w:r>
      <w:proofErr w:type="spellEnd"/>
      <w:r>
        <w:t xml:space="preserve"> / </w:t>
      </w:r>
      <w:proofErr w:type="spellStart"/>
      <w:r>
        <w:t>yn</w:t>
      </w:r>
      <w:proofErr w:type="spellEnd"/>
      <w:r>
        <w:t xml:space="preserve"> der </w:t>
      </w:r>
      <w:proofErr w:type="spellStart"/>
      <w:r>
        <w:t>kirchen</w:t>
      </w:r>
      <w:proofErr w:type="spellEnd"/>
      <w:r>
        <w:t xml:space="preserve"> behalten / </w:t>
      </w:r>
      <w:proofErr w:type="spellStart"/>
      <w:r>
        <w:t>vnd</w:t>
      </w:r>
      <w:proofErr w:type="spellEnd"/>
      <w:r>
        <w:t xml:space="preserve"> die arme </w:t>
      </w:r>
      <w:proofErr w:type="spellStart"/>
      <w:r>
        <w:t>einfeltige</w:t>
      </w:r>
      <w:proofErr w:type="spellEnd"/>
      <w:r>
        <w:t xml:space="preserve"> </w:t>
      </w:r>
      <w:proofErr w:type="spellStart"/>
      <w:r>
        <w:t>schefflin</w:t>
      </w:r>
      <w:proofErr w:type="spellEnd"/>
      <w:r>
        <w:t xml:space="preserve"> </w:t>
      </w:r>
      <w:proofErr w:type="spellStart"/>
      <w:r>
        <w:t>gotis</w:t>
      </w:r>
      <w:proofErr w:type="spellEnd"/>
      <w:r>
        <w:t xml:space="preserve"> lassen verderben. in </w:t>
      </w:r>
      <w:proofErr w:type="spellStart"/>
      <w:r>
        <w:t>solichem</w:t>
      </w:r>
      <w:proofErr w:type="spellEnd"/>
      <w:r>
        <w:t xml:space="preserve"> </w:t>
      </w:r>
      <w:proofErr w:type="spellStart"/>
      <w:r>
        <w:t>greulichem</w:t>
      </w:r>
      <w:proofErr w:type="spellEnd"/>
      <w:r>
        <w:t xml:space="preserve"> </w:t>
      </w:r>
      <w:proofErr w:type="spellStart"/>
      <w:r>
        <w:t>myßbrauch</w:t>
      </w:r>
      <w:proofErr w:type="spellEnd"/>
      <w:r>
        <w:t xml:space="preserve">. </w:t>
      </w:r>
      <w:proofErr w:type="spellStart"/>
      <w:r>
        <w:t>Vnd</w:t>
      </w:r>
      <w:proofErr w:type="spellEnd"/>
      <w:r>
        <w:t xml:space="preserve"> wellen sie ehren </w:t>
      </w:r>
      <w:proofErr w:type="spellStart"/>
      <w:r>
        <w:t>elß</w:t>
      </w:r>
      <w:proofErr w:type="spellEnd"/>
      <w:r>
        <w:t xml:space="preserve"> </w:t>
      </w:r>
      <w:proofErr w:type="spellStart"/>
      <w:r>
        <w:t>bucher</w:t>
      </w:r>
      <w:proofErr w:type="spellEnd"/>
      <w:r>
        <w:t xml:space="preserve">. </w:t>
      </w:r>
      <w:proofErr w:type="spellStart"/>
      <w:r>
        <w:t>Drumb</w:t>
      </w:r>
      <w:proofErr w:type="spellEnd"/>
      <w:r>
        <w:t xml:space="preserve"> muß ich </w:t>
      </w:r>
      <w:proofErr w:type="spellStart"/>
      <w:r>
        <w:t>weidersagen</w:t>
      </w:r>
      <w:proofErr w:type="spellEnd"/>
      <w:r>
        <w:t xml:space="preserve"> von </w:t>
      </w:r>
      <w:proofErr w:type="spellStart"/>
      <w:r>
        <w:t>vnutzikeit</w:t>
      </w:r>
      <w:proofErr w:type="spellEnd"/>
      <w:r>
        <w:t xml:space="preserve"> der </w:t>
      </w:r>
      <w:proofErr w:type="spellStart"/>
      <w:r>
        <w:t>bilder</w:t>
      </w:r>
      <w:proofErr w:type="spellEnd"/>
      <w:r>
        <w:t xml:space="preserve"> / </w:t>
      </w:r>
      <w:proofErr w:type="spellStart"/>
      <w:r>
        <w:t>Idoch</w:t>
      </w:r>
      <w:proofErr w:type="spellEnd"/>
      <w:r>
        <w:t xml:space="preserve"> alles wie die </w:t>
      </w:r>
      <w:proofErr w:type="spellStart"/>
      <w:r>
        <w:t>schrifft</w:t>
      </w:r>
      <w:proofErr w:type="spellEnd"/>
      <w:r>
        <w:t xml:space="preserve"> meldet / </w:t>
      </w:r>
      <w:proofErr w:type="spellStart"/>
      <w:r>
        <w:t>dan</w:t>
      </w:r>
      <w:proofErr w:type="spellEnd"/>
      <w:r>
        <w:t xml:space="preserve"> ich </w:t>
      </w:r>
      <w:proofErr w:type="spellStart"/>
      <w:r>
        <w:t>beger</w:t>
      </w:r>
      <w:proofErr w:type="spellEnd"/>
      <w:r>
        <w:t xml:space="preserve"> </w:t>
      </w:r>
      <w:proofErr w:type="spellStart"/>
      <w:r>
        <w:t>nit</w:t>
      </w:r>
      <w:proofErr w:type="spellEnd"/>
      <w:r>
        <w:t xml:space="preserve"> das </w:t>
      </w:r>
      <w:proofErr w:type="spellStart"/>
      <w:r>
        <w:t>yemandt</w:t>
      </w:r>
      <w:proofErr w:type="spellEnd"/>
      <w:r>
        <w:t xml:space="preserve"> </w:t>
      </w:r>
      <w:proofErr w:type="spellStart"/>
      <w:r>
        <w:t>auff</w:t>
      </w:r>
      <w:proofErr w:type="spellEnd"/>
      <w:r>
        <w:t xml:space="preserve"> mich </w:t>
      </w:r>
      <w:proofErr w:type="spellStart"/>
      <w:r>
        <w:t>bawhe</w:t>
      </w:r>
      <w:proofErr w:type="spellEnd"/>
      <w:r>
        <w:t xml:space="preserve"> / oder mir </w:t>
      </w:r>
      <w:proofErr w:type="spellStart"/>
      <w:r>
        <w:t>gleube</w:t>
      </w:r>
      <w:proofErr w:type="spellEnd"/>
      <w:r>
        <w:t xml:space="preserve">. Ja der </w:t>
      </w:r>
      <w:proofErr w:type="spellStart"/>
      <w:r>
        <w:t>teuffell</w:t>
      </w:r>
      <w:proofErr w:type="spellEnd"/>
      <w:r>
        <w:t xml:space="preserve"> </w:t>
      </w:r>
      <w:proofErr w:type="spellStart"/>
      <w:r>
        <w:t>danck</w:t>
      </w:r>
      <w:proofErr w:type="spellEnd"/>
      <w:r>
        <w:t xml:space="preserve"> </w:t>
      </w:r>
      <w:proofErr w:type="spellStart"/>
      <w:r>
        <w:t>dirs</w:t>
      </w:r>
      <w:proofErr w:type="spellEnd"/>
      <w:r>
        <w:t xml:space="preserve"> / </w:t>
      </w:r>
      <w:proofErr w:type="spellStart"/>
      <w:r>
        <w:t>wan</w:t>
      </w:r>
      <w:proofErr w:type="spellEnd"/>
      <w:r>
        <w:t xml:space="preserve"> du mir </w:t>
      </w:r>
      <w:proofErr w:type="spellStart"/>
      <w:r>
        <w:t>gleubest</w:t>
      </w:r>
      <w:proofErr w:type="spellEnd"/>
      <w:r>
        <w:t xml:space="preserve"> / oder </w:t>
      </w:r>
      <w:proofErr w:type="spellStart"/>
      <w:r>
        <w:t>auff</w:t>
      </w:r>
      <w:proofErr w:type="spellEnd"/>
      <w:r>
        <w:t xml:space="preserve"> mich </w:t>
      </w:r>
      <w:proofErr w:type="spellStart"/>
      <w:r>
        <w:t>fussest</w:t>
      </w:r>
      <w:proofErr w:type="spellEnd"/>
      <w:r>
        <w:t xml:space="preserve">. </w:t>
      </w:r>
      <w:proofErr w:type="spellStart"/>
      <w:r>
        <w:t>Kere</w:t>
      </w:r>
      <w:proofErr w:type="spellEnd"/>
      <w:r>
        <w:t xml:space="preserve"> dein </w:t>
      </w:r>
      <w:proofErr w:type="spellStart"/>
      <w:r>
        <w:t>oren</w:t>
      </w:r>
      <w:proofErr w:type="spellEnd"/>
      <w:r>
        <w:t xml:space="preserve"> </w:t>
      </w:r>
      <w:proofErr w:type="spellStart"/>
      <w:r>
        <w:t>vnd</w:t>
      </w:r>
      <w:proofErr w:type="spellEnd"/>
      <w:r>
        <w:t xml:space="preserve"> </w:t>
      </w:r>
      <w:proofErr w:type="spellStart"/>
      <w:r>
        <w:t>augen</w:t>
      </w:r>
      <w:proofErr w:type="spellEnd"/>
      <w:r>
        <w:t xml:space="preserve"> </w:t>
      </w:r>
      <w:proofErr w:type="spellStart"/>
      <w:r>
        <w:t>auff</w:t>
      </w:r>
      <w:proofErr w:type="spellEnd"/>
      <w:r>
        <w:t xml:space="preserve"> die </w:t>
      </w:r>
      <w:proofErr w:type="spellStart"/>
      <w:r>
        <w:t>schrifft</w:t>
      </w:r>
      <w:proofErr w:type="spellEnd"/>
      <w:r>
        <w:t xml:space="preserve">. welche </w:t>
      </w:r>
      <w:proofErr w:type="spellStart"/>
      <w:r>
        <w:t>alßo</w:t>
      </w:r>
      <w:proofErr w:type="spellEnd"/>
      <w:r>
        <w:t xml:space="preserve"> saget. Die </w:t>
      </w:r>
      <w:proofErr w:type="spellStart"/>
      <w:r>
        <w:t>scheffner</w:t>
      </w:r>
      <w:proofErr w:type="spellEnd"/>
      <w:r>
        <w:t xml:space="preserve"> des </w:t>
      </w:r>
      <w:proofErr w:type="spellStart"/>
      <w:r>
        <w:t>bildes</w:t>
      </w:r>
      <w:proofErr w:type="spellEnd"/>
      <w:r>
        <w:t xml:space="preserve"> </w:t>
      </w:r>
      <w:proofErr w:type="spellStart"/>
      <w:r>
        <w:t>seind</w:t>
      </w:r>
      <w:proofErr w:type="spellEnd"/>
      <w:r>
        <w:t xml:space="preserve"> nicht / </w:t>
      </w:r>
      <w:proofErr w:type="spellStart"/>
      <w:r>
        <w:t>vnd</w:t>
      </w:r>
      <w:proofErr w:type="spellEnd"/>
      <w:r>
        <w:t xml:space="preserve"> das </w:t>
      </w:r>
      <w:proofErr w:type="spellStart"/>
      <w:r>
        <w:t>allerkostligist</w:t>
      </w:r>
      <w:proofErr w:type="spellEnd"/>
      <w:r>
        <w:t xml:space="preserve"> </w:t>
      </w:r>
      <w:proofErr w:type="spellStart"/>
      <w:r>
        <w:t>vnd</w:t>
      </w:r>
      <w:proofErr w:type="spellEnd"/>
      <w:r>
        <w:t xml:space="preserve"> allerliebstes ist nicht nutz </w:t>
      </w:r>
      <w:proofErr w:type="spellStart"/>
      <w:r>
        <w:t>yn</w:t>
      </w:r>
      <w:proofErr w:type="spellEnd"/>
      <w:r>
        <w:t xml:space="preserve"> </w:t>
      </w:r>
      <w:proofErr w:type="spellStart"/>
      <w:r>
        <w:t>yhn</w:t>
      </w:r>
      <w:proofErr w:type="spellEnd"/>
      <w:r>
        <w:t xml:space="preserve">. </w:t>
      </w:r>
    </w:p>
    <w:p w14:paraId="633F336F" w14:textId="77777777" w:rsidR="00D56726" w:rsidRDefault="00D56726" w:rsidP="00D56726">
      <w:pPr>
        <w:pStyle w:val="StandardWeb"/>
      </w:pPr>
      <w:r>
        <w:t xml:space="preserve">Sie </w:t>
      </w:r>
      <w:proofErr w:type="spellStart"/>
      <w:r>
        <w:t>seind</w:t>
      </w:r>
      <w:proofErr w:type="spellEnd"/>
      <w:r>
        <w:t xml:space="preserve"> selber </w:t>
      </w:r>
      <w:proofErr w:type="spellStart"/>
      <w:r>
        <w:t>getzeugen</w:t>
      </w:r>
      <w:proofErr w:type="spellEnd"/>
      <w:r>
        <w:t xml:space="preserve"> </w:t>
      </w:r>
      <w:proofErr w:type="spellStart"/>
      <w:r>
        <w:t>yrer</w:t>
      </w:r>
      <w:proofErr w:type="spellEnd"/>
      <w:r>
        <w:t xml:space="preserve"> </w:t>
      </w:r>
      <w:proofErr w:type="spellStart"/>
      <w:r>
        <w:t>bilder</w:t>
      </w:r>
      <w:proofErr w:type="spellEnd"/>
      <w:r>
        <w:t xml:space="preserve"> / das sie nicht sehen / </w:t>
      </w:r>
      <w:proofErr w:type="spellStart"/>
      <w:r>
        <w:t>vnd</w:t>
      </w:r>
      <w:proofErr w:type="spellEnd"/>
      <w:r>
        <w:t xml:space="preserve"> nichts </w:t>
      </w:r>
      <w:proofErr w:type="spellStart"/>
      <w:r>
        <w:t>versteend</w:t>
      </w:r>
      <w:proofErr w:type="spellEnd"/>
      <w:r>
        <w:t xml:space="preserve">. Esaias. </w:t>
      </w:r>
      <w:proofErr w:type="spellStart"/>
      <w:r>
        <w:t>xliiii</w:t>
      </w:r>
      <w:proofErr w:type="spellEnd"/>
      <w:r>
        <w:t xml:space="preserve">. Hye </w:t>
      </w:r>
      <w:proofErr w:type="spellStart"/>
      <w:r>
        <w:t>mercke</w:t>
      </w:r>
      <w:proofErr w:type="spellEnd"/>
      <w:r>
        <w:t xml:space="preserve"> du </w:t>
      </w:r>
      <w:proofErr w:type="spellStart"/>
      <w:r>
        <w:t>abgottyscher</w:t>
      </w:r>
      <w:proofErr w:type="spellEnd"/>
      <w:r>
        <w:t xml:space="preserve"> </w:t>
      </w:r>
      <w:proofErr w:type="spellStart"/>
      <w:r>
        <w:t>vnchrist</w:t>
      </w:r>
      <w:proofErr w:type="spellEnd"/>
      <w:r>
        <w:t xml:space="preserve"> / das der </w:t>
      </w:r>
      <w:proofErr w:type="spellStart"/>
      <w:r>
        <w:t>schaffner</w:t>
      </w:r>
      <w:proofErr w:type="spellEnd"/>
      <w:r>
        <w:t xml:space="preserve"> / </w:t>
      </w:r>
      <w:proofErr w:type="spellStart"/>
      <w:r>
        <w:t>eynes</w:t>
      </w:r>
      <w:proofErr w:type="spellEnd"/>
      <w:r>
        <w:t xml:space="preserve"> </w:t>
      </w:r>
      <w:proofErr w:type="spellStart"/>
      <w:r>
        <w:t>byldes</w:t>
      </w:r>
      <w:proofErr w:type="spellEnd"/>
      <w:r>
        <w:t xml:space="preserve"> nichts ist / </w:t>
      </w:r>
      <w:proofErr w:type="spellStart"/>
      <w:r>
        <w:t>vnd</w:t>
      </w:r>
      <w:proofErr w:type="spellEnd"/>
      <w:r>
        <w:t xml:space="preserve"> </w:t>
      </w:r>
      <w:proofErr w:type="spellStart"/>
      <w:r>
        <w:t>dz</w:t>
      </w:r>
      <w:proofErr w:type="spellEnd"/>
      <w:r>
        <w:t xml:space="preserve"> </w:t>
      </w:r>
      <w:proofErr w:type="spellStart"/>
      <w:r>
        <w:t>ir</w:t>
      </w:r>
      <w:proofErr w:type="spellEnd"/>
      <w:r>
        <w:t xml:space="preserve"> allerbestes zu nicht nutz ist. Ja gewiß </w:t>
      </w:r>
      <w:proofErr w:type="spellStart"/>
      <w:r>
        <w:t>seind</w:t>
      </w:r>
      <w:proofErr w:type="spellEnd"/>
      <w:r>
        <w:t xml:space="preserve"> sie nicht nutz zu der </w:t>
      </w:r>
      <w:proofErr w:type="spellStart"/>
      <w:r>
        <w:t>seligkeit</w:t>
      </w:r>
      <w:proofErr w:type="spellEnd"/>
      <w:r>
        <w:t xml:space="preserve">. Du </w:t>
      </w:r>
      <w:proofErr w:type="spellStart"/>
      <w:r>
        <w:t>must</w:t>
      </w:r>
      <w:proofErr w:type="spellEnd"/>
      <w:r>
        <w:t xml:space="preserve"> selber bekennen das du </w:t>
      </w:r>
      <w:proofErr w:type="spellStart"/>
      <w:r>
        <w:t>keynen</w:t>
      </w:r>
      <w:proofErr w:type="spellEnd"/>
      <w:r>
        <w:t xml:space="preserve"> </w:t>
      </w:r>
      <w:proofErr w:type="spellStart"/>
      <w:r>
        <w:t>bildmacher</w:t>
      </w:r>
      <w:proofErr w:type="spellEnd"/>
      <w:r>
        <w:t xml:space="preserve"> </w:t>
      </w:r>
      <w:proofErr w:type="spellStart"/>
      <w:r>
        <w:t>wilt</w:t>
      </w:r>
      <w:proofErr w:type="spellEnd"/>
      <w:r>
        <w:t xml:space="preserve"> fragen / was dir </w:t>
      </w:r>
      <w:proofErr w:type="spellStart"/>
      <w:r>
        <w:t>tzu</w:t>
      </w:r>
      <w:proofErr w:type="spellEnd"/>
      <w:r>
        <w:t xml:space="preserve"> der </w:t>
      </w:r>
      <w:proofErr w:type="spellStart"/>
      <w:r>
        <w:t>seligkeit</w:t>
      </w:r>
      <w:proofErr w:type="spellEnd"/>
      <w:r>
        <w:t xml:space="preserve"> nutz ist / </w:t>
      </w:r>
      <w:proofErr w:type="spellStart"/>
      <w:r>
        <w:t>yhndem</w:t>
      </w:r>
      <w:proofErr w:type="spellEnd"/>
      <w:r>
        <w:t xml:space="preserve"> das ehr </w:t>
      </w:r>
      <w:proofErr w:type="spellStart"/>
      <w:r>
        <w:t>eyn</w:t>
      </w:r>
      <w:proofErr w:type="spellEnd"/>
      <w:r>
        <w:t xml:space="preserve"> </w:t>
      </w:r>
      <w:proofErr w:type="spellStart"/>
      <w:r>
        <w:t>bildmacher</w:t>
      </w:r>
      <w:proofErr w:type="spellEnd"/>
      <w:r>
        <w:t xml:space="preserve"> ist. </w:t>
      </w:r>
      <w:proofErr w:type="spellStart"/>
      <w:r>
        <w:t>Wye</w:t>
      </w:r>
      <w:proofErr w:type="spellEnd"/>
      <w:r>
        <w:t xml:space="preserve"> ist den der Bapst Gregorius </w:t>
      </w:r>
      <w:proofErr w:type="spellStart"/>
      <w:r>
        <w:t>ßo</w:t>
      </w:r>
      <w:proofErr w:type="spellEnd"/>
      <w:r>
        <w:t xml:space="preserve"> kecke / das er </w:t>
      </w:r>
      <w:proofErr w:type="spellStart"/>
      <w:r>
        <w:t>darff</w:t>
      </w:r>
      <w:proofErr w:type="spellEnd"/>
      <w:r>
        <w:t xml:space="preserve"> sprechen. Bilder </w:t>
      </w:r>
      <w:proofErr w:type="spellStart"/>
      <w:r>
        <w:t>seind</w:t>
      </w:r>
      <w:proofErr w:type="spellEnd"/>
      <w:r>
        <w:t xml:space="preserve"> der </w:t>
      </w:r>
      <w:proofErr w:type="spellStart"/>
      <w:r>
        <w:t>Leyhen</w:t>
      </w:r>
      <w:proofErr w:type="spellEnd"/>
      <w:r>
        <w:t xml:space="preserve"> </w:t>
      </w:r>
      <w:proofErr w:type="spellStart"/>
      <w:r>
        <w:t>bucher</w:t>
      </w:r>
      <w:proofErr w:type="spellEnd"/>
      <w:r>
        <w:t xml:space="preserve">? Wan </w:t>
      </w:r>
      <w:proofErr w:type="spellStart"/>
      <w:r>
        <w:t>yre</w:t>
      </w:r>
      <w:proofErr w:type="spellEnd"/>
      <w:r>
        <w:t xml:space="preserve"> </w:t>
      </w:r>
      <w:proofErr w:type="spellStart"/>
      <w:r>
        <w:t>meyster</w:t>
      </w:r>
      <w:proofErr w:type="spellEnd"/>
      <w:r>
        <w:t xml:space="preserve"> </w:t>
      </w:r>
      <w:proofErr w:type="spellStart"/>
      <w:r>
        <w:t>vnß</w:t>
      </w:r>
      <w:proofErr w:type="spellEnd"/>
      <w:r>
        <w:t xml:space="preserve"> </w:t>
      </w:r>
      <w:proofErr w:type="spellStart"/>
      <w:r>
        <w:t>nit</w:t>
      </w:r>
      <w:proofErr w:type="spellEnd"/>
      <w:r>
        <w:t xml:space="preserve"> </w:t>
      </w:r>
      <w:proofErr w:type="spellStart"/>
      <w:r>
        <w:t>konden</w:t>
      </w:r>
      <w:proofErr w:type="spellEnd"/>
      <w:r>
        <w:t xml:space="preserve"> </w:t>
      </w:r>
      <w:proofErr w:type="spellStart"/>
      <w:r>
        <w:t>leren</w:t>
      </w:r>
      <w:proofErr w:type="spellEnd"/>
      <w:r>
        <w:t xml:space="preserve">. was </w:t>
      </w:r>
      <w:proofErr w:type="spellStart"/>
      <w:r>
        <w:t>vns</w:t>
      </w:r>
      <w:proofErr w:type="spellEnd"/>
      <w:r>
        <w:t xml:space="preserve"> nutz ist </w:t>
      </w:r>
      <w:proofErr w:type="spellStart"/>
      <w:r>
        <w:t>tzur</w:t>
      </w:r>
      <w:proofErr w:type="spellEnd"/>
      <w:r>
        <w:t xml:space="preserve"> </w:t>
      </w:r>
      <w:proofErr w:type="spellStart"/>
      <w:r>
        <w:t>seligkeit</w:t>
      </w:r>
      <w:proofErr w:type="spellEnd"/>
      <w:r>
        <w:t xml:space="preserve">? </w:t>
      </w:r>
      <w:proofErr w:type="spellStart"/>
      <w:r>
        <w:t>Sih</w:t>
      </w:r>
      <w:proofErr w:type="spellEnd"/>
      <w:r>
        <w:t xml:space="preserve"> </w:t>
      </w:r>
      <w:proofErr w:type="spellStart"/>
      <w:r>
        <w:t>yre</w:t>
      </w:r>
      <w:proofErr w:type="spellEnd"/>
      <w:r>
        <w:t xml:space="preserve"> meistern sehen / </w:t>
      </w:r>
      <w:proofErr w:type="spellStart"/>
      <w:r>
        <w:t>horen</w:t>
      </w:r>
      <w:proofErr w:type="spellEnd"/>
      <w:r>
        <w:t xml:space="preserve"> </w:t>
      </w:r>
      <w:proofErr w:type="spellStart"/>
      <w:r>
        <w:t>vnd</w:t>
      </w:r>
      <w:proofErr w:type="spellEnd"/>
      <w:r>
        <w:t xml:space="preserve"> </w:t>
      </w:r>
      <w:proofErr w:type="spellStart"/>
      <w:r>
        <w:t>versten</w:t>
      </w:r>
      <w:proofErr w:type="spellEnd"/>
      <w:r>
        <w:t xml:space="preserve"> / </w:t>
      </w:r>
      <w:proofErr w:type="spellStart"/>
      <w:r>
        <w:t>vnd</w:t>
      </w:r>
      <w:proofErr w:type="spellEnd"/>
      <w:r>
        <w:t xml:space="preserve"> geben </w:t>
      </w:r>
      <w:proofErr w:type="spellStart"/>
      <w:r>
        <w:t>tzeugknis</w:t>
      </w:r>
      <w:proofErr w:type="spellEnd"/>
      <w:r>
        <w:t xml:space="preserve"> das </w:t>
      </w:r>
      <w:proofErr w:type="spellStart"/>
      <w:r>
        <w:t>yhre</w:t>
      </w:r>
      <w:proofErr w:type="spellEnd"/>
      <w:r>
        <w:t xml:space="preserve"> </w:t>
      </w:r>
      <w:proofErr w:type="spellStart"/>
      <w:r>
        <w:t>bylder</w:t>
      </w:r>
      <w:proofErr w:type="spellEnd"/>
      <w:r>
        <w:t xml:space="preserve"> weder sehen / noch </w:t>
      </w:r>
      <w:proofErr w:type="spellStart"/>
      <w:r>
        <w:t>horen</w:t>
      </w:r>
      <w:proofErr w:type="spellEnd"/>
      <w:r>
        <w:t xml:space="preserve"> / noch </w:t>
      </w:r>
      <w:proofErr w:type="spellStart"/>
      <w:r>
        <w:t>verstandt</w:t>
      </w:r>
      <w:proofErr w:type="spellEnd"/>
      <w:r>
        <w:t xml:space="preserve"> haben. </w:t>
      </w:r>
      <w:proofErr w:type="spellStart"/>
      <w:r>
        <w:t>Vnd</w:t>
      </w:r>
      <w:proofErr w:type="spellEnd"/>
      <w:r>
        <w:t xml:space="preserve"> du </w:t>
      </w:r>
      <w:proofErr w:type="spellStart"/>
      <w:r>
        <w:t>wilt</w:t>
      </w:r>
      <w:proofErr w:type="spellEnd"/>
      <w:r>
        <w:t xml:space="preserve"> / </w:t>
      </w:r>
      <w:proofErr w:type="spellStart"/>
      <w:r>
        <w:t>vnd</w:t>
      </w:r>
      <w:proofErr w:type="spellEnd"/>
      <w:r>
        <w:t xml:space="preserve"> </w:t>
      </w:r>
      <w:proofErr w:type="spellStart"/>
      <w:r>
        <w:t>solt</w:t>
      </w:r>
      <w:proofErr w:type="spellEnd"/>
      <w:r>
        <w:t xml:space="preserve"> / die </w:t>
      </w:r>
      <w:proofErr w:type="spellStart"/>
      <w:r>
        <w:t>bildmacher</w:t>
      </w:r>
      <w:proofErr w:type="spellEnd"/>
      <w:r>
        <w:t xml:space="preserve"> / </w:t>
      </w:r>
      <w:proofErr w:type="spellStart"/>
      <w:r>
        <w:t>nit</w:t>
      </w:r>
      <w:proofErr w:type="spellEnd"/>
      <w:r>
        <w:t xml:space="preserve"> </w:t>
      </w:r>
      <w:proofErr w:type="spellStart"/>
      <w:r>
        <w:t>fur</w:t>
      </w:r>
      <w:proofErr w:type="spellEnd"/>
      <w:r>
        <w:t xml:space="preserve"> </w:t>
      </w:r>
      <w:proofErr w:type="spellStart"/>
      <w:r>
        <w:t>bucher</w:t>
      </w:r>
      <w:proofErr w:type="spellEnd"/>
      <w:r>
        <w:t xml:space="preserve"> haben. Wie </w:t>
      </w:r>
      <w:proofErr w:type="spellStart"/>
      <w:r>
        <w:t>darffestu</w:t>
      </w:r>
      <w:proofErr w:type="spellEnd"/>
      <w:r>
        <w:t xml:space="preserve"> </w:t>
      </w:r>
      <w:proofErr w:type="spellStart"/>
      <w:r>
        <w:t>dan</w:t>
      </w:r>
      <w:proofErr w:type="spellEnd"/>
      <w:r>
        <w:t xml:space="preserve"> </w:t>
      </w:r>
      <w:proofErr w:type="spellStart"/>
      <w:r>
        <w:t>bilder</w:t>
      </w:r>
      <w:proofErr w:type="spellEnd"/>
      <w:r>
        <w:t xml:space="preserve"> </w:t>
      </w:r>
      <w:proofErr w:type="spellStart"/>
      <w:r>
        <w:t>fur</w:t>
      </w:r>
      <w:proofErr w:type="spellEnd"/>
      <w:r>
        <w:t xml:space="preserve"> </w:t>
      </w:r>
      <w:proofErr w:type="spellStart"/>
      <w:r>
        <w:t>bucher</w:t>
      </w:r>
      <w:proofErr w:type="spellEnd"/>
      <w:r>
        <w:t xml:space="preserve"> halten? Wie </w:t>
      </w:r>
      <w:proofErr w:type="spellStart"/>
      <w:r>
        <w:t>konden</w:t>
      </w:r>
      <w:proofErr w:type="spellEnd"/>
      <w:r>
        <w:t xml:space="preserve"> dir </w:t>
      </w:r>
      <w:proofErr w:type="spellStart"/>
      <w:r>
        <w:t>bilder</w:t>
      </w:r>
      <w:proofErr w:type="spellEnd"/>
      <w:r>
        <w:t xml:space="preserve"> nutz seyn </w:t>
      </w:r>
      <w:proofErr w:type="spellStart"/>
      <w:r>
        <w:t>alß</w:t>
      </w:r>
      <w:proofErr w:type="spellEnd"/>
      <w:r>
        <w:t xml:space="preserve"> </w:t>
      </w:r>
      <w:proofErr w:type="spellStart"/>
      <w:r>
        <w:t>bucher</w:t>
      </w:r>
      <w:proofErr w:type="spellEnd"/>
      <w:r>
        <w:t xml:space="preserve">? </w:t>
      </w:r>
    </w:p>
    <w:p w14:paraId="0AA52183" w14:textId="77777777" w:rsidR="00D56726" w:rsidRDefault="00D56726" w:rsidP="00D56726">
      <w:pPr>
        <w:pStyle w:val="StandardWeb"/>
      </w:pPr>
      <w:r>
        <w:t xml:space="preserve">Wehr </w:t>
      </w:r>
      <w:proofErr w:type="spellStart"/>
      <w:r>
        <w:t>kan</w:t>
      </w:r>
      <w:proofErr w:type="spellEnd"/>
      <w:r>
        <w:t xml:space="preserve"> </w:t>
      </w:r>
      <w:proofErr w:type="spellStart"/>
      <w:r>
        <w:t>leucken</w:t>
      </w:r>
      <w:proofErr w:type="spellEnd"/>
      <w:r>
        <w:t xml:space="preserve"> / das </w:t>
      </w:r>
      <w:proofErr w:type="spellStart"/>
      <w:r>
        <w:t>bucher</w:t>
      </w:r>
      <w:proofErr w:type="spellEnd"/>
      <w:r>
        <w:t xml:space="preserve"> nutz sein? </w:t>
      </w:r>
      <w:proofErr w:type="spellStart"/>
      <w:r>
        <w:t>nyemand</w:t>
      </w:r>
      <w:proofErr w:type="spellEnd"/>
      <w:r>
        <w:t xml:space="preserve">. Wer </w:t>
      </w:r>
      <w:proofErr w:type="spellStart"/>
      <w:r>
        <w:t>darff</w:t>
      </w:r>
      <w:proofErr w:type="spellEnd"/>
      <w:r>
        <w:t xml:space="preserve"> sagen / das </w:t>
      </w:r>
      <w:proofErr w:type="spellStart"/>
      <w:r>
        <w:t>bilder</w:t>
      </w:r>
      <w:proofErr w:type="spellEnd"/>
      <w:r>
        <w:t xml:space="preserve"> nutz </w:t>
      </w:r>
      <w:proofErr w:type="spellStart"/>
      <w:r>
        <w:t>seind</w:t>
      </w:r>
      <w:proofErr w:type="spellEnd"/>
      <w:r>
        <w:t xml:space="preserve">. </w:t>
      </w:r>
      <w:proofErr w:type="spellStart"/>
      <w:r>
        <w:t>wan</w:t>
      </w:r>
      <w:proofErr w:type="spellEnd"/>
      <w:r>
        <w:t xml:space="preserve"> </w:t>
      </w:r>
      <w:proofErr w:type="spellStart"/>
      <w:r>
        <w:t>yre</w:t>
      </w:r>
      <w:proofErr w:type="spellEnd"/>
      <w:r>
        <w:t xml:space="preserve"> </w:t>
      </w:r>
      <w:proofErr w:type="spellStart"/>
      <w:r>
        <w:t>bildmacher</w:t>
      </w:r>
      <w:proofErr w:type="spellEnd"/>
      <w:r>
        <w:t xml:space="preserve"> </w:t>
      </w:r>
      <w:proofErr w:type="spellStart"/>
      <w:r>
        <w:t>vnnutz</w:t>
      </w:r>
      <w:proofErr w:type="spellEnd"/>
      <w:r>
        <w:t xml:space="preserve"> </w:t>
      </w:r>
      <w:proofErr w:type="spellStart"/>
      <w:r>
        <w:t>seind</w:t>
      </w:r>
      <w:proofErr w:type="spellEnd"/>
      <w:r>
        <w:t xml:space="preserve">? </w:t>
      </w:r>
      <w:proofErr w:type="spellStart"/>
      <w:r>
        <w:t>nyemand</w:t>
      </w:r>
      <w:proofErr w:type="spellEnd"/>
      <w:r>
        <w:t xml:space="preserve">. </w:t>
      </w:r>
      <w:proofErr w:type="spellStart"/>
      <w:r>
        <w:t>Nhu</w:t>
      </w:r>
      <w:proofErr w:type="spellEnd"/>
      <w:r>
        <w:t xml:space="preserve"> will ich </w:t>
      </w:r>
      <w:proofErr w:type="spellStart"/>
      <w:r>
        <w:t>kurtzlich</w:t>
      </w:r>
      <w:proofErr w:type="spellEnd"/>
      <w:r>
        <w:t xml:space="preserve"> </w:t>
      </w:r>
      <w:proofErr w:type="spellStart"/>
      <w:r>
        <w:t>beweißen</w:t>
      </w:r>
      <w:proofErr w:type="spellEnd"/>
      <w:r>
        <w:t xml:space="preserve"> das auch </w:t>
      </w:r>
      <w:proofErr w:type="spellStart"/>
      <w:r>
        <w:t>bilder</w:t>
      </w:r>
      <w:proofErr w:type="spellEnd"/>
      <w:r>
        <w:t xml:space="preserve"> </w:t>
      </w:r>
      <w:proofErr w:type="spellStart"/>
      <w:r>
        <w:t>yhn</w:t>
      </w:r>
      <w:proofErr w:type="spellEnd"/>
      <w:r>
        <w:t xml:space="preserve"> sich selber </w:t>
      </w:r>
      <w:proofErr w:type="spellStart"/>
      <w:r>
        <w:t>vnutz</w:t>
      </w:r>
      <w:proofErr w:type="spellEnd"/>
      <w:r>
        <w:t xml:space="preserve"> </w:t>
      </w:r>
      <w:proofErr w:type="spellStart"/>
      <w:r>
        <w:t>seynd</w:t>
      </w:r>
      <w:proofErr w:type="spellEnd"/>
      <w:r>
        <w:t xml:space="preserve"> / alles durch. </w:t>
      </w:r>
      <w:proofErr w:type="spellStart"/>
      <w:r>
        <w:t>Esaiam</w:t>
      </w:r>
      <w:proofErr w:type="spellEnd"/>
      <w:r>
        <w:t xml:space="preserve"> </w:t>
      </w:r>
      <w:proofErr w:type="spellStart"/>
      <w:r>
        <w:t>xliiii</w:t>
      </w:r>
      <w:proofErr w:type="spellEnd"/>
      <w:r>
        <w:t xml:space="preserve">. Der ein </w:t>
      </w:r>
      <w:proofErr w:type="spellStart"/>
      <w:r>
        <w:t>Ewangelischer</w:t>
      </w:r>
      <w:proofErr w:type="spellEnd"/>
      <w:r>
        <w:t xml:space="preserve"> </w:t>
      </w:r>
      <w:proofErr w:type="spellStart"/>
      <w:r>
        <w:t>Prophett</w:t>
      </w:r>
      <w:proofErr w:type="spellEnd"/>
      <w:r>
        <w:t xml:space="preserve"> ist. </w:t>
      </w:r>
    </w:p>
    <w:p w14:paraId="7C035F8D" w14:textId="77777777" w:rsidR="00D56726" w:rsidRDefault="00D56726" w:rsidP="00D56726">
      <w:pPr>
        <w:pStyle w:val="StandardWeb"/>
      </w:pPr>
      <w:r>
        <w:t xml:space="preserve">Esaias spricht </w:t>
      </w:r>
      <w:proofErr w:type="spellStart"/>
      <w:r>
        <w:t>alßo</w:t>
      </w:r>
      <w:proofErr w:type="spellEnd"/>
      <w:r>
        <w:t xml:space="preserve">. Wer hat </w:t>
      </w:r>
      <w:proofErr w:type="spellStart"/>
      <w:r>
        <w:t>got</w:t>
      </w:r>
      <w:proofErr w:type="spellEnd"/>
      <w:r>
        <w:t xml:space="preserve"> </w:t>
      </w:r>
      <w:proofErr w:type="spellStart"/>
      <w:r>
        <w:t>formirt</w:t>
      </w:r>
      <w:proofErr w:type="spellEnd"/>
      <w:r>
        <w:t xml:space="preserve"> oder gemacht </w:t>
      </w:r>
      <w:proofErr w:type="spellStart"/>
      <w:r>
        <w:t>vnd</w:t>
      </w:r>
      <w:proofErr w:type="spellEnd"/>
      <w:r>
        <w:t xml:space="preserve"> das geschnitzte bilde </w:t>
      </w:r>
      <w:proofErr w:type="spellStart"/>
      <w:r>
        <w:t>tzesamen</w:t>
      </w:r>
      <w:proofErr w:type="spellEnd"/>
      <w:r>
        <w:t xml:space="preserve"> </w:t>
      </w:r>
      <w:proofErr w:type="spellStart"/>
      <w:r>
        <w:t>geplaßen</w:t>
      </w:r>
      <w:proofErr w:type="spellEnd"/>
      <w:r>
        <w:t xml:space="preserve">? das </w:t>
      </w:r>
      <w:proofErr w:type="spellStart"/>
      <w:r>
        <w:t>tzu</w:t>
      </w:r>
      <w:proofErr w:type="spellEnd"/>
      <w:r>
        <w:t xml:space="preserve"> nicht nutz ist. </w:t>
      </w:r>
      <w:proofErr w:type="spellStart"/>
      <w:r>
        <w:t>Nymb</w:t>
      </w:r>
      <w:proofErr w:type="spellEnd"/>
      <w:r>
        <w:t xml:space="preserve"> war alle </w:t>
      </w:r>
      <w:proofErr w:type="spellStart"/>
      <w:r>
        <w:t>teylhafftige</w:t>
      </w:r>
      <w:proofErr w:type="spellEnd"/>
      <w:r>
        <w:t xml:space="preserve"> / </w:t>
      </w:r>
      <w:proofErr w:type="spellStart"/>
      <w:r>
        <w:t>vnd</w:t>
      </w:r>
      <w:proofErr w:type="spellEnd"/>
      <w:r>
        <w:t xml:space="preserve"> gesellen der </w:t>
      </w:r>
      <w:proofErr w:type="spellStart"/>
      <w:r>
        <w:t>bilder</w:t>
      </w:r>
      <w:proofErr w:type="spellEnd"/>
      <w:r>
        <w:t xml:space="preserve"> / werden </w:t>
      </w:r>
      <w:proofErr w:type="spellStart"/>
      <w:r>
        <w:t>beschempt</w:t>
      </w:r>
      <w:proofErr w:type="spellEnd"/>
      <w:r>
        <w:t xml:space="preserve">. Sie </w:t>
      </w:r>
      <w:proofErr w:type="spellStart"/>
      <w:r>
        <w:t>werdenn</w:t>
      </w:r>
      <w:proofErr w:type="spellEnd"/>
      <w:r>
        <w:t xml:space="preserve"> </w:t>
      </w:r>
      <w:proofErr w:type="spellStart"/>
      <w:r>
        <w:t>allesampt</w:t>
      </w:r>
      <w:proofErr w:type="spellEnd"/>
      <w:r>
        <w:t xml:space="preserve"> </w:t>
      </w:r>
      <w:proofErr w:type="spellStart"/>
      <w:r>
        <w:t>tzesamen</w:t>
      </w:r>
      <w:proofErr w:type="spellEnd"/>
      <w:r>
        <w:t xml:space="preserve"> </w:t>
      </w:r>
      <w:proofErr w:type="spellStart"/>
      <w:r>
        <w:t>komen</w:t>
      </w:r>
      <w:proofErr w:type="spellEnd"/>
      <w:r>
        <w:t xml:space="preserve"> / </w:t>
      </w:r>
      <w:proofErr w:type="spellStart"/>
      <w:r>
        <w:t>vnd</w:t>
      </w:r>
      <w:proofErr w:type="spellEnd"/>
      <w:r>
        <w:t xml:space="preserve"> sich </w:t>
      </w:r>
      <w:proofErr w:type="spellStart"/>
      <w:r>
        <w:t>forchten</w:t>
      </w:r>
      <w:proofErr w:type="spellEnd"/>
      <w:r>
        <w:t xml:space="preserve"> / </w:t>
      </w:r>
      <w:proofErr w:type="spellStart"/>
      <w:r>
        <w:t>vnd</w:t>
      </w:r>
      <w:proofErr w:type="spellEnd"/>
      <w:r>
        <w:t xml:space="preserve"> </w:t>
      </w:r>
      <w:proofErr w:type="spellStart"/>
      <w:r>
        <w:t>ehrschutt</w:t>
      </w:r>
      <w:proofErr w:type="spellEnd"/>
      <w:r>
        <w:t xml:space="preserve"> werden etc. </w:t>
      </w:r>
    </w:p>
    <w:p w14:paraId="28759092" w14:textId="77777777" w:rsidR="00D56726" w:rsidRDefault="00D56726" w:rsidP="00D56726">
      <w:pPr>
        <w:pStyle w:val="StandardWeb"/>
      </w:pPr>
      <w:proofErr w:type="spellStart"/>
      <w:r>
        <w:t>Vnd</w:t>
      </w:r>
      <w:proofErr w:type="spellEnd"/>
      <w:r>
        <w:t xml:space="preserve"> meldet ferner </w:t>
      </w:r>
      <w:proofErr w:type="spellStart"/>
      <w:r>
        <w:t>vast</w:t>
      </w:r>
      <w:proofErr w:type="spellEnd"/>
      <w:r>
        <w:t xml:space="preserve"> </w:t>
      </w:r>
      <w:proofErr w:type="spellStart"/>
      <w:r>
        <w:t>spottlich</w:t>
      </w:r>
      <w:proofErr w:type="spellEnd"/>
      <w:r>
        <w:t xml:space="preserve"> </w:t>
      </w:r>
      <w:proofErr w:type="spellStart"/>
      <w:r>
        <w:t>vnd</w:t>
      </w:r>
      <w:proofErr w:type="spellEnd"/>
      <w:r>
        <w:t xml:space="preserve"> </w:t>
      </w:r>
      <w:proofErr w:type="spellStart"/>
      <w:r>
        <w:t>spitziglich</w:t>
      </w:r>
      <w:proofErr w:type="spellEnd"/>
      <w:r>
        <w:t xml:space="preserve"> / wie die </w:t>
      </w:r>
      <w:proofErr w:type="spellStart"/>
      <w:r>
        <w:t>Olgotzen</w:t>
      </w:r>
      <w:proofErr w:type="spellEnd"/>
      <w:r>
        <w:t xml:space="preserve"> gemacht werden / </w:t>
      </w:r>
      <w:proofErr w:type="spellStart"/>
      <w:r>
        <w:t>vnd</w:t>
      </w:r>
      <w:proofErr w:type="spellEnd"/>
      <w:r>
        <w:t xml:space="preserve"> </w:t>
      </w:r>
      <w:proofErr w:type="spellStart"/>
      <w:r>
        <w:t>tzu</w:t>
      </w:r>
      <w:proofErr w:type="spellEnd"/>
      <w:r>
        <w:t xml:space="preserve"> nicht nutz seyn. </w:t>
      </w:r>
    </w:p>
    <w:p w14:paraId="4137FDB1" w14:textId="77777777" w:rsidR="00D56726" w:rsidRDefault="00D56726" w:rsidP="00D56726">
      <w:pPr>
        <w:pStyle w:val="StandardWeb"/>
      </w:pPr>
      <w:r>
        <w:t xml:space="preserve">Das </w:t>
      </w:r>
      <w:proofErr w:type="spellStart"/>
      <w:r>
        <w:t>kan</w:t>
      </w:r>
      <w:proofErr w:type="spellEnd"/>
      <w:r>
        <w:t xml:space="preserve"> ich auch </w:t>
      </w:r>
      <w:proofErr w:type="spellStart"/>
      <w:r>
        <w:t>nit</w:t>
      </w:r>
      <w:proofErr w:type="spellEnd"/>
      <w:r>
        <w:t xml:space="preserve"> </w:t>
      </w:r>
      <w:proofErr w:type="spellStart"/>
      <w:r>
        <w:t>verschweygen</w:t>
      </w:r>
      <w:proofErr w:type="spellEnd"/>
      <w:r>
        <w:t xml:space="preserve">. Das </w:t>
      </w:r>
      <w:proofErr w:type="spellStart"/>
      <w:r>
        <w:t>gott</w:t>
      </w:r>
      <w:proofErr w:type="spellEnd"/>
      <w:r>
        <w:t xml:space="preserve"> </w:t>
      </w:r>
      <w:proofErr w:type="spellStart"/>
      <w:r>
        <w:t>knye</w:t>
      </w:r>
      <w:proofErr w:type="spellEnd"/>
      <w:r>
        <w:t xml:space="preserve"> </w:t>
      </w:r>
      <w:proofErr w:type="spellStart"/>
      <w:r>
        <w:t>bigen</w:t>
      </w:r>
      <w:proofErr w:type="spellEnd"/>
      <w:r>
        <w:t xml:space="preserve"> / </w:t>
      </w:r>
      <w:proofErr w:type="spellStart"/>
      <w:r>
        <w:t>krümen</w:t>
      </w:r>
      <w:proofErr w:type="spellEnd"/>
      <w:r>
        <w:t xml:space="preserve"> / </w:t>
      </w:r>
      <w:proofErr w:type="spellStart"/>
      <w:r>
        <w:t>vnd</w:t>
      </w:r>
      <w:proofErr w:type="spellEnd"/>
      <w:r>
        <w:t xml:space="preserve"> bücken / </w:t>
      </w:r>
      <w:proofErr w:type="spellStart"/>
      <w:r>
        <w:t>nit</w:t>
      </w:r>
      <w:proofErr w:type="spellEnd"/>
      <w:r>
        <w:t xml:space="preserve"> </w:t>
      </w:r>
      <w:proofErr w:type="spellStart"/>
      <w:r>
        <w:t>kan</w:t>
      </w:r>
      <w:proofErr w:type="spellEnd"/>
      <w:r>
        <w:t xml:space="preserve"> </w:t>
      </w:r>
      <w:proofErr w:type="spellStart"/>
      <w:r>
        <w:t>leyden</w:t>
      </w:r>
      <w:proofErr w:type="spellEnd"/>
      <w:r>
        <w:t xml:space="preserve"> / </w:t>
      </w:r>
      <w:proofErr w:type="spellStart"/>
      <w:r>
        <w:t>welchs</w:t>
      </w:r>
      <w:proofErr w:type="spellEnd"/>
      <w:r>
        <w:t xml:space="preserve"> wir den </w:t>
      </w:r>
      <w:proofErr w:type="spellStart"/>
      <w:r>
        <w:t>Olgotzen</w:t>
      </w:r>
      <w:proofErr w:type="spellEnd"/>
      <w:r>
        <w:t xml:space="preserve"> </w:t>
      </w:r>
      <w:proofErr w:type="spellStart"/>
      <w:r>
        <w:t>ertzeygen</w:t>
      </w:r>
      <w:proofErr w:type="spellEnd"/>
      <w:r>
        <w:t xml:space="preserve">. Gott spricht </w:t>
      </w:r>
      <w:proofErr w:type="spellStart"/>
      <w:r>
        <w:t>alßo</w:t>
      </w:r>
      <w:proofErr w:type="spellEnd"/>
      <w:r>
        <w:t xml:space="preserve"> durch Esai. </w:t>
      </w:r>
    </w:p>
    <w:p w14:paraId="1C0C422D" w14:textId="77777777" w:rsidR="00D56726" w:rsidRDefault="00D56726" w:rsidP="00D56726">
      <w:pPr>
        <w:pStyle w:val="StandardWeb"/>
      </w:pPr>
      <w:r>
        <w:t xml:space="preserve">Der </w:t>
      </w:r>
      <w:proofErr w:type="spellStart"/>
      <w:r>
        <w:t>bildmacher</w:t>
      </w:r>
      <w:proofErr w:type="spellEnd"/>
      <w:r>
        <w:t xml:space="preserve"> macht </w:t>
      </w:r>
      <w:proofErr w:type="spellStart"/>
      <w:r>
        <w:t>eyn</w:t>
      </w:r>
      <w:proofErr w:type="spellEnd"/>
      <w:r>
        <w:t xml:space="preserve"> bilde / </w:t>
      </w:r>
      <w:proofErr w:type="spellStart"/>
      <w:r>
        <w:t>vnd</w:t>
      </w:r>
      <w:proofErr w:type="spellEnd"/>
      <w:r>
        <w:t xml:space="preserve"> </w:t>
      </w:r>
      <w:proofErr w:type="spellStart"/>
      <w:r>
        <w:t>kruemet</w:t>
      </w:r>
      <w:proofErr w:type="spellEnd"/>
      <w:r>
        <w:t xml:space="preserve"> sich vor </w:t>
      </w:r>
      <w:proofErr w:type="spellStart"/>
      <w:r>
        <w:t>yme</w:t>
      </w:r>
      <w:proofErr w:type="spellEnd"/>
      <w:r>
        <w:t xml:space="preserve">. Er </w:t>
      </w:r>
      <w:proofErr w:type="spellStart"/>
      <w:r>
        <w:t>kruemet</w:t>
      </w:r>
      <w:proofErr w:type="spellEnd"/>
      <w:r>
        <w:t xml:space="preserve"> sich vor </w:t>
      </w:r>
      <w:proofErr w:type="spellStart"/>
      <w:r>
        <w:t>yme</w:t>
      </w:r>
      <w:proofErr w:type="spellEnd"/>
      <w:r>
        <w:t xml:space="preserve"> </w:t>
      </w:r>
      <w:proofErr w:type="spellStart"/>
      <w:r>
        <w:t>vnd</w:t>
      </w:r>
      <w:proofErr w:type="spellEnd"/>
      <w:r>
        <w:t xml:space="preserve"> bettet </w:t>
      </w:r>
      <w:proofErr w:type="spellStart"/>
      <w:r>
        <w:t>eß</w:t>
      </w:r>
      <w:proofErr w:type="spellEnd"/>
      <w:r>
        <w:t xml:space="preserve"> an / </w:t>
      </w:r>
      <w:proofErr w:type="spellStart"/>
      <w:r>
        <w:t>vnd</w:t>
      </w:r>
      <w:proofErr w:type="spellEnd"/>
      <w:r>
        <w:t xml:space="preserve"> saget. Mache mich </w:t>
      </w:r>
      <w:proofErr w:type="spellStart"/>
      <w:r>
        <w:t>letig</w:t>
      </w:r>
      <w:proofErr w:type="spellEnd"/>
      <w:r>
        <w:t xml:space="preserve"> / </w:t>
      </w:r>
      <w:proofErr w:type="spellStart"/>
      <w:r>
        <w:t>erlose</w:t>
      </w:r>
      <w:proofErr w:type="spellEnd"/>
      <w:r>
        <w:t xml:space="preserve"> mich / </w:t>
      </w:r>
      <w:proofErr w:type="spellStart"/>
      <w:r>
        <w:t>dan</w:t>
      </w:r>
      <w:proofErr w:type="spellEnd"/>
      <w:r>
        <w:t xml:space="preserve"> du bist mein </w:t>
      </w:r>
      <w:proofErr w:type="spellStart"/>
      <w:r>
        <w:t>got</w:t>
      </w:r>
      <w:proofErr w:type="spellEnd"/>
      <w:r>
        <w:t xml:space="preserve">. </w:t>
      </w:r>
    </w:p>
    <w:p w14:paraId="1D5367C8" w14:textId="77777777" w:rsidR="00D56726" w:rsidRDefault="00D56726" w:rsidP="00D56726">
      <w:pPr>
        <w:pStyle w:val="StandardWeb"/>
      </w:pPr>
      <w:proofErr w:type="spellStart"/>
      <w:r>
        <w:t>Alßo</w:t>
      </w:r>
      <w:proofErr w:type="spellEnd"/>
      <w:r>
        <w:t xml:space="preserve"> haben sie vergessen / das die </w:t>
      </w:r>
      <w:proofErr w:type="spellStart"/>
      <w:r>
        <w:t>augen</w:t>
      </w:r>
      <w:proofErr w:type="spellEnd"/>
      <w:r>
        <w:t xml:space="preserve"> der </w:t>
      </w:r>
      <w:proofErr w:type="spellStart"/>
      <w:r>
        <w:t>bilder</w:t>
      </w:r>
      <w:proofErr w:type="spellEnd"/>
      <w:r>
        <w:t xml:space="preserve"> nicht sehen / </w:t>
      </w:r>
      <w:proofErr w:type="spellStart"/>
      <w:r>
        <w:t>vnd</w:t>
      </w:r>
      <w:proofErr w:type="spellEnd"/>
      <w:r>
        <w:t xml:space="preserve"> das sie in </w:t>
      </w:r>
      <w:proofErr w:type="spellStart"/>
      <w:r>
        <w:t>yrem</w:t>
      </w:r>
      <w:proofErr w:type="spellEnd"/>
      <w:r>
        <w:t xml:space="preserve"> </w:t>
      </w:r>
      <w:proofErr w:type="spellStart"/>
      <w:r>
        <w:t>hertze</w:t>
      </w:r>
      <w:proofErr w:type="spellEnd"/>
      <w:r>
        <w:t xml:space="preserve"> nicht </w:t>
      </w:r>
      <w:proofErr w:type="spellStart"/>
      <w:r>
        <w:t>verstehnd</w:t>
      </w:r>
      <w:proofErr w:type="spellEnd"/>
      <w:r>
        <w:t xml:space="preserve"> / </w:t>
      </w:r>
      <w:proofErr w:type="spellStart"/>
      <w:r>
        <w:t>vnd</w:t>
      </w:r>
      <w:proofErr w:type="spellEnd"/>
      <w:r>
        <w:t xml:space="preserve"> </w:t>
      </w:r>
      <w:proofErr w:type="spellStart"/>
      <w:r>
        <w:t>bedencken</w:t>
      </w:r>
      <w:proofErr w:type="spellEnd"/>
      <w:r>
        <w:t xml:space="preserve"> nicht / </w:t>
      </w:r>
      <w:proofErr w:type="spellStart"/>
      <w:r>
        <w:t>dz</w:t>
      </w:r>
      <w:proofErr w:type="spellEnd"/>
      <w:r>
        <w:t xml:space="preserve"> sie vor gesagt haben. Ich hab die </w:t>
      </w:r>
      <w:proofErr w:type="spellStart"/>
      <w:r>
        <w:t>helffte</w:t>
      </w:r>
      <w:proofErr w:type="spellEnd"/>
      <w:r>
        <w:t xml:space="preserve"> des </w:t>
      </w:r>
      <w:proofErr w:type="spellStart"/>
      <w:r>
        <w:t>holtzß</w:t>
      </w:r>
      <w:proofErr w:type="spellEnd"/>
      <w:r>
        <w:t xml:space="preserve"> </w:t>
      </w:r>
      <w:proofErr w:type="spellStart"/>
      <w:r>
        <w:t>verbrand</w:t>
      </w:r>
      <w:proofErr w:type="spellEnd"/>
      <w:r>
        <w:t xml:space="preserve"> / </w:t>
      </w:r>
      <w:proofErr w:type="spellStart"/>
      <w:r>
        <w:t>dauon</w:t>
      </w:r>
      <w:proofErr w:type="spellEnd"/>
      <w:r>
        <w:t xml:space="preserve"> ich </w:t>
      </w:r>
      <w:proofErr w:type="spellStart"/>
      <w:r>
        <w:t>dießen</w:t>
      </w:r>
      <w:proofErr w:type="spellEnd"/>
      <w:r>
        <w:t xml:space="preserve"> </w:t>
      </w:r>
      <w:proofErr w:type="spellStart"/>
      <w:r>
        <w:t>got</w:t>
      </w:r>
      <w:proofErr w:type="spellEnd"/>
      <w:r>
        <w:t xml:space="preserve"> gemacht hab. </w:t>
      </w:r>
      <w:proofErr w:type="spellStart"/>
      <w:r>
        <w:t>Vnd</w:t>
      </w:r>
      <w:proofErr w:type="spellEnd"/>
      <w:r>
        <w:t xml:space="preserve"> hab mit der selben </w:t>
      </w:r>
      <w:proofErr w:type="spellStart"/>
      <w:r>
        <w:t>helfft</w:t>
      </w:r>
      <w:proofErr w:type="spellEnd"/>
      <w:r>
        <w:t xml:space="preserve"> / das </w:t>
      </w:r>
      <w:proofErr w:type="spellStart"/>
      <w:r>
        <w:t>baumeß</w:t>
      </w:r>
      <w:proofErr w:type="spellEnd"/>
      <w:r>
        <w:t xml:space="preserve"> / mein </w:t>
      </w:r>
      <w:proofErr w:type="spellStart"/>
      <w:r>
        <w:t>fleisch</w:t>
      </w:r>
      <w:proofErr w:type="spellEnd"/>
      <w:r>
        <w:t xml:space="preserve"> gekocht / </w:t>
      </w:r>
      <w:proofErr w:type="spellStart"/>
      <w:r>
        <w:t>vnd</w:t>
      </w:r>
      <w:proofErr w:type="spellEnd"/>
      <w:r>
        <w:t xml:space="preserve"> den offen </w:t>
      </w:r>
      <w:proofErr w:type="spellStart"/>
      <w:r>
        <w:t>eyngeheytzt</w:t>
      </w:r>
      <w:proofErr w:type="spellEnd"/>
      <w:r>
        <w:t xml:space="preserve">. Von dem andern </w:t>
      </w:r>
      <w:proofErr w:type="spellStart"/>
      <w:r>
        <w:t>teyll</w:t>
      </w:r>
      <w:proofErr w:type="spellEnd"/>
      <w:r>
        <w:t xml:space="preserve"> hab ich </w:t>
      </w:r>
      <w:proofErr w:type="spellStart"/>
      <w:r>
        <w:t>dißen</w:t>
      </w:r>
      <w:proofErr w:type="spellEnd"/>
      <w:r>
        <w:t xml:space="preserve"> </w:t>
      </w:r>
      <w:proofErr w:type="spellStart"/>
      <w:r>
        <w:t>abtgot</w:t>
      </w:r>
      <w:proofErr w:type="spellEnd"/>
      <w:r>
        <w:t xml:space="preserve"> gemacht. Vordem klotz </w:t>
      </w:r>
      <w:proofErr w:type="spellStart"/>
      <w:r>
        <w:t>dißes</w:t>
      </w:r>
      <w:proofErr w:type="spellEnd"/>
      <w:r>
        <w:t xml:space="preserve"> </w:t>
      </w:r>
      <w:proofErr w:type="spellStart"/>
      <w:r>
        <w:t>holtzß</w:t>
      </w:r>
      <w:proofErr w:type="spellEnd"/>
      <w:r>
        <w:t xml:space="preserve"> / </w:t>
      </w:r>
      <w:proofErr w:type="spellStart"/>
      <w:r>
        <w:t>wil</w:t>
      </w:r>
      <w:proofErr w:type="spellEnd"/>
      <w:r>
        <w:t xml:space="preserve"> ich </w:t>
      </w:r>
      <w:proofErr w:type="spellStart"/>
      <w:r>
        <w:t>nyder</w:t>
      </w:r>
      <w:proofErr w:type="spellEnd"/>
      <w:r>
        <w:t xml:space="preserve"> fallen. Am ende des selbe </w:t>
      </w:r>
      <w:proofErr w:type="spellStart"/>
      <w:r>
        <w:t>capitelß</w:t>
      </w:r>
      <w:proofErr w:type="spellEnd"/>
      <w:r>
        <w:t xml:space="preserve"> spricht </w:t>
      </w:r>
      <w:proofErr w:type="spellStart"/>
      <w:r>
        <w:t>gott</w:t>
      </w:r>
      <w:proofErr w:type="spellEnd"/>
      <w:r>
        <w:t xml:space="preserve">. Ich bin der her / welcher alle ding </w:t>
      </w:r>
      <w:proofErr w:type="spellStart"/>
      <w:r>
        <w:t>tueth</w:t>
      </w:r>
      <w:proofErr w:type="spellEnd"/>
      <w:r>
        <w:t xml:space="preserve"> / </w:t>
      </w:r>
      <w:proofErr w:type="spellStart"/>
      <w:r>
        <w:t>vnd</w:t>
      </w:r>
      <w:proofErr w:type="spellEnd"/>
      <w:r>
        <w:t xml:space="preserve"> </w:t>
      </w:r>
      <w:proofErr w:type="spellStart"/>
      <w:r>
        <w:t>nyemand</w:t>
      </w:r>
      <w:proofErr w:type="spellEnd"/>
      <w:r>
        <w:t xml:space="preserve"> mit mir. Esai </w:t>
      </w:r>
      <w:proofErr w:type="spellStart"/>
      <w:r>
        <w:t>xliiii</w:t>
      </w:r>
      <w:proofErr w:type="spellEnd"/>
      <w:r>
        <w:t xml:space="preserve">. </w:t>
      </w:r>
    </w:p>
    <w:p w14:paraId="23C1164F" w14:textId="77777777" w:rsidR="00D56726" w:rsidRDefault="00D56726" w:rsidP="00D56726">
      <w:pPr>
        <w:pStyle w:val="StandardWeb"/>
      </w:pPr>
      <w:proofErr w:type="spellStart"/>
      <w:r>
        <w:t>Hett</w:t>
      </w:r>
      <w:proofErr w:type="spellEnd"/>
      <w:r>
        <w:t xml:space="preserve"> ich weil </w:t>
      </w:r>
      <w:proofErr w:type="spellStart"/>
      <w:r>
        <w:t>vnd</w:t>
      </w:r>
      <w:proofErr w:type="spellEnd"/>
      <w:r>
        <w:t xml:space="preserve"> </w:t>
      </w:r>
      <w:proofErr w:type="spellStart"/>
      <w:r>
        <w:t>rawm</w:t>
      </w:r>
      <w:proofErr w:type="spellEnd"/>
      <w:r>
        <w:t xml:space="preserve"> / gern </w:t>
      </w:r>
      <w:proofErr w:type="spellStart"/>
      <w:r>
        <w:t>welt</w:t>
      </w:r>
      <w:proofErr w:type="spellEnd"/>
      <w:r>
        <w:t xml:space="preserve"> ich </w:t>
      </w:r>
      <w:proofErr w:type="spellStart"/>
      <w:r>
        <w:t>Esaiam</w:t>
      </w:r>
      <w:proofErr w:type="spellEnd"/>
      <w:r>
        <w:t xml:space="preserve"> handeln / aber </w:t>
      </w:r>
      <w:proofErr w:type="spellStart"/>
      <w:r>
        <w:t>kurtz</w:t>
      </w:r>
      <w:proofErr w:type="spellEnd"/>
      <w:r>
        <w:t xml:space="preserve"> halb / weil ich vom ende </w:t>
      </w:r>
      <w:proofErr w:type="spellStart"/>
      <w:r>
        <w:t>anfahen</w:t>
      </w:r>
      <w:proofErr w:type="spellEnd"/>
      <w:r>
        <w:t xml:space="preserve"> / </w:t>
      </w:r>
      <w:proofErr w:type="spellStart"/>
      <w:r>
        <w:t>vnd</w:t>
      </w:r>
      <w:proofErr w:type="spellEnd"/>
      <w:r>
        <w:t xml:space="preserve"> </w:t>
      </w:r>
      <w:proofErr w:type="spellStart"/>
      <w:r>
        <w:t>tzu</w:t>
      </w:r>
      <w:proofErr w:type="spellEnd"/>
      <w:r>
        <w:t xml:space="preserve"> dem </w:t>
      </w:r>
      <w:proofErr w:type="spellStart"/>
      <w:r>
        <w:t>anfangk</w:t>
      </w:r>
      <w:proofErr w:type="spellEnd"/>
      <w:r>
        <w:t xml:space="preserve"> </w:t>
      </w:r>
      <w:proofErr w:type="spellStart"/>
      <w:r>
        <w:t>kumen</w:t>
      </w:r>
      <w:proofErr w:type="spellEnd"/>
      <w:r>
        <w:t xml:space="preserve"> / </w:t>
      </w:r>
      <w:proofErr w:type="spellStart"/>
      <w:r>
        <w:t>vnd</w:t>
      </w:r>
      <w:proofErr w:type="spellEnd"/>
      <w:r>
        <w:t xml:space="preserve"> damit </w:t>
      </w:r>
      <w:proofErr w:type="spellStart"/>
      <w:r>
        <w:t>tzu</w:t>
      </w:r>
      <w:proofErr w:type="spellEnd"/>
      <w:r>
        <w:t xml:space="preserve"> </w:t>
      </w:r>
      <w:proofErr w:type="spellStart"/>
      <w:r>
        <w:t>angefangner</w:t>
      </w:r>
      <w:proofErr w:type="spellEnd"/>
      <w:r>
        <w:t xml:space="preserve"> </w:t>
      </w:r>
      <w:proofErr w:type="spellStart"/>
      <w:r>
        <w:t>materien</w:t>
      </w:r>
      <w:proofErr w:type="spellEnd"/>
      <w:r>
        <w:t xml:space="preserve"> wider </w:t>
      </w:r>
      <w:proofErr w:type="spellStart"/>
      <w:r>
        <w:t>keren</w:t>
      </w:r>
      <w:proofErr w:type="spellEnd"/>
      <w:r>
        <w:t xml:space="preserve">. </w:t>
      </w:r>
    </w:p>
    <w:p w14:paraId="4181A672" w14:textId="77777777" w:rsidR="00D56726" w:rsidRDefault="00D56726" w:rsidP="00D56726">
      <w:pPr>
        <w:pStyle w:val="StandardWeb"/>
      </w:pPr>
      <w:proofErr w:type="spellStart"/>
      <w:r>
        <w:t>Sih</w:t>
      </w:r>
      <w:proofErr w:type="spellEnd"/>
      <w:r>
        <w:t xml:space="preserve"> </w:t>
      </w:r>
      <w:proofErr w:type="spellStart"/>
      <w:r>
        <w:t>vnd</w:t>
      </w:r>
      <w:proofErr w:type="spellEnd"/>
      <w:r>
        <w:t xml:space="preserve"> </w:t>
      </w:r>
      <w:proofErr w:type="spellStart"/>
      <w:r>
        <w:t>mercke</w:t>
      </w:r>
      <w:proofErr w:type="spellEnd"/>
      <w:r>
        <w:t xml:space="preserve"> </w:t>
      </w:r>
      <w:proofErr w:type="spellStart"/>
      <w:r>
        <w:t>wol</w:t>
      </w:r>
      <w:proofErr w:type="spellEnd"/>
      <w:r>
        <w:t xml:space="preserve"> / das </w:t>
      </w:r>
      <w:proofErr w:type="spellStart"/>
      <w:r>
        <w:t>bilder</w:t>
      </w:r>
      <w:proofErr w:type="spellEnd"/>
      <w:r>
        <w:t xml:space="preserve"> in </w:t>
      </w:r>
      <w:proofErr w:type="spellStart"/>
      <w:r>
        <w:t>kirchen</w:t>
      </w:r>
      <w:proofErr w:type="spellEnd"/>
      <w:r>
        <w:t xml:space="preserve"> / wider das erst </w:t>
      </w:r>
      <w:proofErr w:type="spellStart"/>
      <w:r>
        <w:t>gebott</w:t>
      </w:r>
      <w:proofErr w:type="spellEnd"/>
      <w:r>
        <w:t xml:space="preserve"> </w:t>
      </w:r>
      <w:proofErr w:type="spellStart"/>
      <w:r>
        <w:t>seind</w:t>
      </w:r>
      <w:proofErr w:type="spellEnd"/>
      <w:r>
        <w:t xml:space="preserve">. </w:t>
      </w:r>
    </w:p>
    <w:p w14:paraId="25DB43C6" w14:textId="77777777" w:rsidR="00D56726" w:rsidRDefault="00D56726" w:rsidP="00D56726">
      <w:pPr>
        <w:pStyle w:val="StandardWeb"/>
      </w:pPr>
      <w:proofErr w:type="spellStart"/>
      <w:r>
        <w:t>Vnnd</w:t>
      </w:r>
      <w:proofErr w:type="spellEnd"/>
      <w:r>
        <w:t xml:space="preserve"> das </w:t>
      </w:r>
      <w:proofErr w:type="spellStart"/>
      <w:r>
        <w:t>gott</w:t>
      </w:r>
      <w:proofErr w:type="spellEnd"/>
      <w:r>
        <w:t xml:space="preserve"> mit nicht </w:t>
      </w:r>
      <w:proofErr w:type="spellStart"/>
      <w:r>
        <w:t>magk</w:t>
      </w:r>
      <w:proofErr w:type="spellEnd"/>
      <w:r>
        <w:t xml:space="preserve"> dulden / das wir </w:t>
      </w:r>
      <w:proofErr w:type="spellStart"/>
      <w:r>
        <w:t>eyne</w:t>
      </w:r>
      <w:proofErr w:type="spellEnd"/>
      <w:r>
        <w:t xml:space="preserve"> </w:t>
      </w:r>
      <w:proofErr w:type="spellStart"/>
      <w:r>
        <w:t>creatur</w:t>
      </w:r>
      <w:proofErr w:type="spellEnd"/>
      <w:r>
        <w:t xml:space="preserve"> </w:t>
      </w:r>
      <w:proofErr w:type="spellStart"/>
      <w:r>
        <w:t>nebent</w:t>
      </w:r>
      <w:proofErr w:type="spellEnd"/>
      <w:r>
        <w:t xml:space="preserve"> </w:t>
      </w:r>
      <w:proofErr w:type="spellStart"/>
      <w:r>
        <w:t>yen</w:t>
      </w:r>
      <w:proofErr w:type="spellEnd"/>
      <w:r>
        <w:t xml:space="preserve"> stellen. </w:t>
      </w:r>
      <w:proofErr w:type="spellStart"/>
      <w:r>
        <w:t>Drumb</w:t>
      </w:r>
      <w:proofErr w:type="spellEnd"/>
      <w:r>
        <w:t xml:space="preserve"> </w:t>
      </w:r>
      <w:proofErr w:type="spellStart"/>
      <w:r>
        <w:t>beschleusset</w:t>
      </w:r>
      <w:proofErr w:type="spellEnd"/>
      <w:r>
        <w:t xml:space="preserve"> ehr </w:t>
      </w:r>
      <w:proofErr w:type="spellStart"/>
      <w:r>
        <w:t>alßo</w:t>
      </w:r>
      <w:proofErr w:type="spellEnd"/>
      <w:r>
        <w:t xml:space="preserve">. Ich </w:t>
      </w:r>
      <w:proofErr w:type="spellStart"/>
      <w:r>
        <w:t>byn</w:t>
      </w:r>
      <w:proofErr w:type="spellEnd"/>
      <w:r>
        <w:t xml:space="preserve"> der her / welcher alle ding allein macht /</w:t>
      </w:r>
      <w:proofErr w:type="spellStart"/>
      <w:r>
        <w:t>vnd</w:t>
      </w:r>
      <w:proofErr w:type="spellEnd"/>
      <w:r>
        <w:t xml:space="preserve"> </w:t>
      </w:r>
      <w:proofErr w:type="spellStart"/>
      <w:r>
        <w:t>keyner</w:t>
      </w:r>
      <w:proofErr w:type="spellEnd"/>
      <w:r>
        <w:t xml:space="preserve"> mit mir. </w:t>
      </w:r>
    </w:p>
    <w:p w14:paraId="67C3CD08" w14:textId="77777777" w:rsidR="00D56726" w:rsidRDefault="00D56726" w:rsidP="00D56726">
      <w:pPr>
        <w:pStyle w:val="StandardWeb"/>
      </w:pPr>
      <w:r>
        <w:t xml:space="preserve">Das </w:t>
      </w:r>
      <w:proofErr w:type="spellStart"/>
      <w:r>
        <w:t>solt</w:t>
      </w:r>
      <w:proofErr w:type="spellEnd"/>
      <w:r>
        <w:t xml:space="preserve"> </w:t>
      </w:r>
      <w:proofErr w:type="spellStart"/>
      <w:r>
        <w:t>yhr</w:t>
      </w:r>
      <w:proofErr w:type="spellEnd"/>
      <w:r>
        <w:t xml:space="preserve"> </w:t>
      </w:r>
      <w:proofErr w:type="spellStart"/>
      <w:r>
        <w:t>heylige</w:t>
      </w:r>
      <w:proofErr w:type="spellEnd"/>
      <w:r>
        <w:t xml:space="preserve"> </w:t>
      </w:r>
      <w:proofErr w:type="spellStart"/>
      <w:r>
        <w:t>fresser</w:t>
      </w:r>
      <w:proofErr w:type="spellEnd"/>
      <w:r>
        <w:t xml:space="preserve"> / eben </w:t>
      </w:r>
      <w:proofErr w:type="spellStart"/>
      <w:r>
        <w:t>mercken</w:t>
      </w:r>
      <w:proofErr w:type="spellEnd"/>
      <w:r>
        <w:t xml:space="preserve"> / das </w:t>
      </w:r>
      <w:proofErr w:type="spellStart"/>
      <w:r>
        <w:t>got</w:t>
      </w:r>
      <w:proofErr w:type="spellEnd"/>
      <w:r>
        <w:t xml:space="preserve"> allein alle </w:t>
      </w:r>
      <w:proofErr w:type="spellStart"/>
      <w:r>
        <w:t>hylff</w:t>
      </w:r>
      <w:proofErr w:type="spellEnd"/>
      <w:r>
        <w:t xml:space="preserve"> </w:t>
      </w:r>
      <w:proofErr w:type="spellStart"/>
      <w:r>
        <w:t>tueth</w:t>
      </w:r>
      <w:proofErr w:type="spellEnd"/>
      <w:r>
        <w:t xml:space="preserve"> / </w:t>
      </w:r>
      <w:proofErr w:type="spellStart"/>
      <w:r>
        <w:t>vnd</w:t>
      </w:r>
      <w:proofErr w:type="spellEnd"/>
      <w:r>
        <w:t xml:space="preserve"> </w:t>
      </w:r>
      <w:proofErr w:type="spellStart"/>
      <w:r>
        <w:t>keyner</w:t>
      </w:r>
      <w:proofErr w:type="spellEnd"/>
      <w:r>
        <w:t xml:space="preserve"> mit </w:t>
      </w:r>
      <w:proofErr w:type="spellStart"/>
      <w:r>
        <w:t>ym</w:t>
      </w:r>
      <w:proofErr w:type="spellEnd"/>
      <w:r>
        <w:t xml:space="preserve"> / oder </w:t>
      </w:r>
      <w:proofErr w:type="spellStart"/>
      <w:r>
        <w:t>nebend</w:t>
      </w:r>
      <w:proofErr w:type="spellEnd"/>
      <w:r>
        <w:t xml:space="preserve"> </w:t>
      </w:r>
      <w:proofErr w:type="spellStart"/>
      <w:r>
        <w:t>ym</w:t>
      </w:r>
      <w:proofErr w:type="spellEnd"/>
      <w:r>
        <w:t xml:space="preserve">. Das muß </w:t>
      </w:r>
      <w:proofErr w:type="spellStart"/>
      <w:r>
        <w:t>ye</w:t>
      </w:r>
      <w:proofErr w:type="spellEnd"/>
      <w:r>
        <w:t xml:space="preserve"> war sein (soll anders die </w:t>
      </w:r>
      <w:proofErr w:type="spellStart"/>
      <w:r>
        <w:t>warheit</w:t>
      </w:r>
      <w:proofErr w:type="spellEnd"/>
      <w:r>
        <w:t xml:space="preserve"> war sein) das </w:t>
      </w:r>
      <w:proofErr w:type="spellStart"/>
      <w:r>
        <w:t>vnß</w:t>
      </w:r>
      <w:proofErr w:type="spellEnd"/>
      <w:r>
        <w:t xml:space="preserve"> kein </w:t>
      </w:r>
      <w:proofErr w:type="spellStart"/>
      <w:r>
        <w:t>creatur</w:t>
      </w:r>
      <w:proofErr w:type="spellEnd"/>
      <w:r>
        <w:t xml:space="preserve"> / </w:t>
      </w:r>
      <w:proofErr w:type="spellStart"/>
      <w:r>
        <w:t>nebend</w:t>
      </w:r>
      <w:proofErr w:type="spellEnd"/>
      <w:r>
        <w:t xml:space="preserve"> </w:t>
      </w:r>
      <w:proofErr w:type="spellStart"/>
      <w:r>
        <w:t>gott</w:t>
      </w:r>
      <w:proofErr w:type="spellEnd"/>
      <w:r>
        <w:t xml:space="preserve"> / </w:t>
      </w:r>
      <w:proofErr w:type="spellStart"/>
      <w:r>
        <w:t>hylffet</w:t>
      </w:r>
      <w:proofErr w:type="spellEnd"/>
      <w:r>
        <w:t xml:space="preserve">. </w:t>
      </w:r>
      <w:proofErr w:type="spellStart"/>
      <w:r>
        <w:t>Nhu</w:t>
      </w:r>
      <w:proofErr w:type="spellEnd"/>
      <w:r>
        <w:t xml:space="preserve"> sage mir du </w:t>
      </w:r>
      <w:proofErr w:type="spellStart"/>
      <w:r>
        <w:t>Olgotzischer</w:t>
      </w:r>
      <w:proofErr w:type="spellEnd"/>
      <w:r>
        <w:t xml:space="preserve"> </w:t>
      </w:r>
      <w:proofErr w:type="spellStart"/>
      <w:r>
        <w:t>anbeter</w:t>
      </w:r>
      <w:proofErr w:type="spellEnd"/>
      <w:r>
        <w:t xml:space="preserve"> oder </w:t>
      </w:r>
      <w:proofErr w:type="spellStart"/>
      <w:r>
        <w:t>eeregeber</w:t>
      </w:r>
      <w:proofErr w:type="spellEnd"/>
      <w:r>
        <w:t xml:space="preserve"> / </w:t>
      </w:r>
      <w:proofErr w:type="spellStart"/>
      <w:r>
        <w:t>wan</w:t>
      </w:r>
      <w:proofErr w:type="spellEnd"/>
      <w:r>
        <w:t xml:space="preserve"> dir Heiligen </w:t>
      </w:r>
      <w:proofErr w:type="spellStart"/>
      <w:r>
        <w:t>nit</w:t>
      </w:r>
      <w:proofErr w:type="spellEnd"/>
      <w:r>
        <w:t xml:space="preserve"> </w:t>
      </w:r>
      <w:proofErr w:type="spellStart"/>
      <w:r>
        <w:t>konden</w:t>
      </w:r>
      <w:proofErr w:type="spellEnd"/>
      <w:r>
        <w:t xml:space="preserve"> </w:t>
      </w:r>
      <w:proofErr w:type="spellStart"/>
      <w:r>
        <w:t>helffen</w:t>
      </w:r>
      <w:proofErr w:type="spellEnd"/>
      <w:r>
        <w:t xml:space="preserve"> / was </w:t>
      </w:r>
      <w:proofErr w:type="spellStart"/>
      <w:r>
        <w:t>konden</w:t>
      </w:r>
      <w:proofErr w:type="spellEnd"/>
      <w:r>
        <w:t xml:space="preserve"> dir </w:t>
      </w:r>
      <w:proofErr w:type="spellStart"/>
      <w:r>
        <w:t>yre</w:t>
      </w:r>
      <w:proofErr w:type="spellEnd"/>
      <w:r>
        <w:t xml:space="preserve"> betrügliche </w:t>
      </w:r>
      <w:proofErr w:type="spellStart"/>
      <w:r>
        <w:t>bilder</w:t>
      </w:r>
      <w:proofErr w:type="spellEnd"/>
      <w:r>
        <w:t xml:space="preserve"> </w:t>
      </w:r>
      <w:proofErr w:type="spellStart"/>
      <w:r>
        <w:t>helffen</w:t>
      </w:r>
      <w:proofErr w:type="spellEnd"/>
      <w:r>
        <w:t xml:space="preserve">? Du </w:t>
      </w:r>
      <w:proofErr w:type="spellStart"/>
      <w:r>
        <w:t>wilt</w:t>
      </w:r>
      <w:proofErr w:type="spellEnd"/>
      <w:r>
        <w:t xml:space="preserve"> den </w:t>
      </w:r>
      <w:proofErr w:type="spellStart"/>
      <w:r>
        <w:t>heyligen</w:t>
      </w:r>
      <w:proofErr w:type="spellEnd"/>
      <w:r>
        <w:t xml:space="preserve"> </w:t>
      </w:r>
      <w:proofErr w:type="spellStart"/>
      <w:r>
        <w:t>ehere</w:t>
      </w:r>
      <w:proofErr w:type="spellEnd"/>
      <w:r>
        <w:t xml:space="preserve"> thun in </w:t>
      </w:r>
      <w:proofErr w:type="spellStart"/>
      <w:r>
        <w:t>bildern</w:t>
      </w:r>
      <w:proofErr w:type="spellEnd"/>
      <w:r>
        <w:t xml:space="preserve"> / </w:t>
      </w:r>
      <w:proofErr w:type="spellStart"/>
      <w:r>
        <w:t>vnd</w:t>
      </w:r>
      <w:proofErr w:type="spellEnd"/>
      <w:r>
        <w:t xml:space="preserve"> gleich die </w:t>
      </w:r>
      <w:proofErr w:type="spellStart"/>
      <w:r>
        <w:t>ehere</w:t>
      </w:r>
      <w:proofErr w:type="spellEnd"/>
      <w:r>
        <w:t xml:space="preserve"> / die sie in </w:t>
      </w:r>
      <w:proofErr w:type="spellStart"/>
      <w:r>
        <w:t>yrem</w:t>
      </w:r>
      <w:proofErr w:type="spellEnd"/>
      <w:r>
        <w:t xml:space="preserve"> leben geflogen haben </w:t>
      </w:r>
      <w:proofErr w:type="spellStart"/>
      <w:r>
        <w:t>vnd</w:t>
      </w:r>
      <w:proofErr w:type="spellEnd"/>
      <w:r>
        <w:t xml:space="preserve"> </w:t>
      </w:r>
      <w:proofErr w:type="spellStart"/>
      <w:r>
        <w:t>verbotten</w:t>
      </w:r>
      <w:proofErr w:type="spellEnd"/>
      <w:r>
        <w:t xml:space="preserve">. Sie haben </w:t>
      </w:r>
      <w:proofErr w:type="spellStart"/>
      <w:r>
        <w:t>ym</w:t>
      </w:r>
      <w:proofErr w:type="spellEnd"/>
      <w:r>
        <w:t xml:space="preserve"> leben </w:t>
      </w:r>
      <w:proofErr w:type="spellStart"/>
      <w:r>
        <w:t>nit</w:t>
      </w:r>
      <w:proofErr w:type="spellEnd"/>
      <w:r>
        <w:t xml:space="preserve"> </w:t>
      </w:r>
      <w:proofErr w:type="spellStart"/>
      <w:r>
        <w:t>mogen</w:t>
      </w:r>
      <w:proofErr w:type="spellEnd"/>
      <w:r>
        <w:t xml:space="preserve"> </w:t>
      </w:r>
      <w:proofErr w:type="spellStart"/>
      <w:r>
        <w:t>leyden</w:t>
      </w:r>
      <w:proofErr w:type="spellEnd"/>
      <w:r>
        <w:t xml:space="preserve"> / </w:t>
      </w:r>
      <w:proofErr w:type="spellStart"/>
      <w:r>
        <w:t>dastu</w:t>
      </w:r>
      <w:proofErr w:type="spellEnd"/>
      <w:r>
        <w:t xml:space="preserve"> </w:t>
      </w:r>
      <w:proofErr w:type="spellStart"/>
      <w:r>
        <w:t>yhn</w:t>
      </w:r>
      <w:proofErr w:type="spellEnd"/>
      <w:r>
        <w:t xml:space="preserve"> </w:t>
      </w:r>
      <w:proofErr w:type="spellStart"/>
      <w:r>
        <w:t>opffer</w:t>
      </w:r>
      <w:proofErr w:type="spellEnd"/>
      <w:r>
        <w:t xml:space="preserve"> gebest / oder sie anruffest / </w:t>
      </w:r>
      <w:proofErr w:type="spellStart"/>
      <w:r>
        <w:t>alß</w:t>
      </w:r>
      <w:proofErr w:type="spellEnd"/>
      <w:r>
        <w:t xml:space="preserve"> Petrus spricht. </w:t>
      </w:r>
      <w:proofErr w:type="spellStart"/>
      <w:r>
        <w:t>Eß</w:t>
      </w:r>
      <w:proofErr w:type="spellEnd"/>
      <w:r>
        <w:t xml:space="preserve"> ist nur </w:t>
      </w:r>
      <w:proofErr w:type="spellStart"/>
      <w:r>
        <w:t>eyn</w:t>
      </w:r>
      <w:proofErr w:type="spellEnd"/>
      <w:r>
        <w:t xml:space="preserve"> </w:t>
      </w:r>
      <w:proofErr w:type="spellStart"/>
      <w:r>
        <w:t>nhom</w:t>
      </w:r>
      <w:proofErr w:type="spellEnd"/>
      <w:r>
        <w:t xml:space="preserve"> </w:t>
      </w:r>
      <w:proofErr w:type="spellStart"/>
      <w:r>
        <w:t>vnther</w:t>
      </w:r>
      <w:proofErr w:type="spellEnd"/>
      <w:r>
        <w:t xml:space="preserve"> den </w:t>
      </w:r>
      <w:proofErr w:type="spellStart"/>
      <w:r>
        <w:t>menschen</w:t>
      </w:r>
      <w:proofErr w:type="spellEnd"/>
      <w:r>
        <w:t xml:space="preserve"> / in welchem </w:t>
      </w:r>
      <w:proofErr w:type="spellStart"/>
      <w:r>
        <w:t>yr</w:t>
      </w:r>
      <w:proofErr w:type="spellEnd"/>
      <w:r>
        <w:t xml:space="preserve"> </w:t>
      </w:r>
      <w:proofErr w:type="spellStart"/>
      <w:r>
        <w:t>must</w:t>
      </w:r>
      <w:proofErr w:type="spellEnd"/>
      <w:r>
        <w:t xml:space="preserve"> selig werden. </w:t>
      </w:r>
      <w:proofErr w:type="spellStart"/>
      <w:r>
        <w:t>Acto</w:t>
      </w:r>
      <w:proofErr w:type="spellEnd"/>
      <w:r>
        <w:t xml:space="preserve">. </w:t>
      </w:r>
      <w:proofErr w:type="spellStart"/>
      <w:r>
        <w:t>iiii</w:t>
      </w:r>
      <w:proofErr w:type="spellEnd"/>
      <w:r>
        <w:t xml:space="preserve">. Ist nur ein </w:t>
      </w:r>
      <w:proofErr w:type="spellStart"/>
      <w:r>
        <w:t>nhom</w:t>
      </w:r>
      <w:proofErr w:type="spellEnd"/>
      <w:r>
        <w:t xml:space="preserve"> / </w:t>
      </w:r>
      <w:proofErr w:type="spellStart"/>
      <w:r>
        <w:t>warumb</w:t>
      </w:r>
      <w:proofErr w:type="spellEnd"/>
      <w:r>
        <w:t xml:space="preserve"> </w:t>
      </w:r>
      <w:proofErr w:type="spellStart"/>
      <w:r>
        <w:t>machestu</w:t>
      </w:r>
      <w:proofErr w:type="spellEnd"/>
      <w:r>
        <w:t xml:space="preserve"> (</w:t>
      </w:r>
      <w:proofErr w:type="spellStart"/>
      <w:r>
        <w:t>Olgeck</w:t>
      </w:r>
      <w:proofErr w:type="spellEnd"/>
      <w:r>
        <w:t xml:space="preserve">) </w:t>
      </w:r>
      <w:proofErr w:type="spellStart"/>
      <w:r>
        <w:t>vil</w:t>
      </w:r>
      <w:proofErr w:type="spellEnd"/>
      <w:r>
        <w:t xml:space="preserve"> </w:t>
      </w:r>
      <w:proofErr w:type="spellStart"/>
      <w:r>
        <w:t>nhomen</w:t>
      </w:r>
      <w:proofErr w:type="spellEnd"/>
      <w:r>
        <w:t xml:space="preserve"> </w:t>
      </w:r>
      <w:proofErr w:type="spellStart"/>
      <w:r>
        <w:t>vnther</w:t>
      </w:r>
      <w:proofErr w:type="spellEnd"/>
      <w:r>
        <w:t xml:space="preserve"> den </w:t>
      </w:r>
      <w:proofErr w:type="spellStart"/>
      <w:r>
        <w:t>menschen</w:t>
      </w:r>
      <w:proofErr w:type="spellEnd"/>
      <w:r>
        <w:t xml:space="preserve"> / in welchen du </w:t>
      </w:r>
      <w:proofErr w:type="spellStart"/>
      <w:r>
        <w:t>seligkeit</w:t>
      </w:r>
      <w:proofErr w:type="spellEnd"/>
      <w:r>
        <w:t xml:space="preserve"> </w:t>
      </w:r>
      <w:proofErr w:type="spellStart"/>
      <w:r>
        <w:t>verheischen</w:t>
      </w:r>
      <w:proofErr w:type="spellEnd"/>
      <w:r>
        <w:t xml:space="preserve"> thuest. </w:t>
      </w:r>
      <w:proofErr w:type="spellStart"/>
      <w:r>
        <w:t>Weystu</w:t>
      </w:r>
      <w:proofErr w:type="spellEnd"/>
      <w:r>
        <w:t xml:space="preserve"> </w:t>
      </w:r>
      <w:proofErr w:type="spellStart"/>
      <w:r>
        <w:t>nit</w:t>
      </w:r>
      <w:proofErr w:type="spellEnd"/>
      <w:r>
        <w:t xml:space="preserve"> das sie Petrum ansahen und verwunderten sich / </w:t>
      </w:r>
      <w:proofErr w:type="spellStart"/>
      <w:r>
        <w:t>vnd</w:t>
      </w:r>
      <w:proofErr w:type="spellEnd"/>
      <w:r>
        <w:t xml:space="preserve"> Petrus sprach. </w:t>
      </w:r>
      <w:proofErr w:type="spellStart"/>
      <w:r>
        <w:t>Jhre</w:t>
      </w:r>
      <w:proofErr w:type="spellEnd"/>
      <w:r>
        <w:t xml:space="preserve"> </w:t>
      </w:r>
      <w:proofErr w:type="spellStart"/>
      <w:r>
        <w:t>menner</w:t>
      </w:r>
      <w:proofErr w:type="spellEnd"/>
      <w:r>
        <w:t xml:space="preserve">. </w:t>
      </w:r>
      <w:proofErr w:type="spellStart"/>
      <w:r>
        <w:t>waß</w:t>
      </w:r>
      <w:proofErr w:type="spellEnd"/>
      <w:r>
        <w:t xml:space="preserve"> </w:t>
      </w:r>
      <w:proofErr w:type="spellStart"/>
      <w:r>
        <w:t>verwundertt</w:t>
      </w:r>
      <w:proofErr w:type="spellEnd"/>
      <w:r>
        <w:t xml:space="preserve"> </w:t>
      </w:r>
      <w:proofErr w:type="spellStart"/>
      <w:r>
        <w:t>yhr</w:t>
      </w:r>
      <w:proofErr w:type="spellEnd"/>
      <w:r>
        <w:t xml:space="preserve"> euch? </w:t>
      </w:r>
      <w:proofErr w:type="spellStart"/>
      <w:r>
        <w:t>vnd</w:t>
      </w:r>
      <w:proofErr w:type="spellEnd"/>
      <w:r>
        <w:t xml:space="preserve"> </w:t>
      </w:r>
      <w:proofErr w:type="spellStart"/>
      <w:r>
        <w:t>warumb</w:t>
      </w:r>
      <w:proofErr w:type="spellEnd"/>
      <w:r>
        <w:t xml:space="preserve"> seht </w:t>
      </w:r>
      <w:proofErr w:type="spellStart"/>
      <w:r>
        <w:t>ir</w:t>
      </w:r>
      <w:proofErr w:type="spellEnd"/>
      <w:r>
        <w:t xml:space="preserve"> </w:t>
      </w:r>
      <w:proofErr w:type="spellStart"/>
      <w:r>
        <w:t>vns</w:t>
      </w:r>
      <w:proofErr w:type="spellEnd"/>
      <w:r>
        <w:t xml:space="preserve"> an? </w:t>
      </w:r>
      <w:proofErr w:type="spellStart"/>
      <w:r>
        <w:t>alß</w:t>
      </w:r>
      <w:proofErr w:type="spellEnd"/>
      <w:r>
        <w:t xml:space="preserve"> </w:t>
      </w:r>
      <w:proofErr w:type="spellStart"/>
      <w:r>
        <w:t>hetten</w:t>
      </w:r>
      <w:proofErr w:type="spellEnd"/>
      <w:r>
        <w:t xml:space="preserve"> wir das aus </w:t>
      </w:r>
      <w:proofErr w:type="spellStart"/>
      <w:r>
        <w:t>vnßer</w:t>
      </w:r>
      <w:proofErr w:type="spellEnd"/>
      <w:r>
        <w:t xml:space="preserve"> </w:t>
      </w:r>
      <w:proofErr w:type="spellStart"/>
      <w:r>
        <w:t>krafft</w:t>
      </w:r>
      <w:proofErr w:type="spellEnd"/>
      <w:r>
        <w:t xml:space="preserve"> </w:t>
      </w:r>
      <w:proofErr w:type="spellStart"/>
      <w:r>
        <w:t>vnd</w:t>
      </w:r>
      <w:proofErr w:type="spellEnd"/>
      <w:r>
        <w:t xml:space="preserve"> macht getan / das der lahm wandelt. Wir haben den selben / durch </w:t>
      </w:r>
      <w:proofErr w:type="spellStart"/>
      <w:r>
        <w:t>vertrauhen</w:t>
      </w:r>
      <w:proofErr w:type="spellEnd"/>
      <w:r>
        <w:t xml:space="preserve"> </w:t>
      </w:r>
      <w:proofErr w:type="spellStart"/>
      <w:r>
        <w:t>yn</w:t>
      </w:r>
      <w:proofErr w:type="spellEnd"/>
      <w:r>
        <w:t xml:space="preserve"> den </w:t>
      </w:r>
      <w:proofErr w:type="spellStart"/>
      <w:r>
        <w:t>hern</w:t>
      </w:r>
      <w:proofErr w:type="spellEnd"/>
      <w:r>
        <w:t xml:space="preserve"> Jesum. welchen der </w:t>
      </w:r>
      <w:proofErr w:type="spellStart"/>
      <w:r>
        <w:t>got</w:t>
      </w:r>
      <w:proofErr w:type="spellEnd"/>
      <w:r>
        <w:t xml:space="preserve"> Abraham </w:t>
      </w:r>
      <w:proofErr w:type="spellStart"/>
      <w:r>
        <w:t>Jsaac</w:t>
      </w:r>
      <w:proofErr w:type="spellEnd"/>
      <w:r>
        <w:t xml:space="preserve"> </w:t>
      </w:r>
      <w:proofErr w:type="spellStart"/>
      <w:r>
        <w:t>vnd</w:t>
      </w:r>
      <w:proofErr w:type="spellEnd"/>
      <w:r>
        <w:t xml:space="preserve"> Jacob </w:t>
      </w:r>
      <w:proofErr w:type="spellStart"/>
      <w:r>
        <w:t>gesendt</w:t>
      </w:r>
      <w:proofErr w:type="spellEnd"/>
      <w:r>
        <w:t xml:space="preserve"> hat. gesund gemacht. </w:t>
      </w:r>
      <w:proofErr w:type="spellStart"/>
      <w:r>
        <w:t>Acto</w:t>
      </w:r>
      <w:proofErr w:type="spellEnd"/>
      <w:r>
        <w:t xml:space="preserve">. 3. </w:t>
      </w:r>
      <w:proofErr w:type="spellStart"/>
      <w:r>
        <w:t>Sih</w:t>
      </w:r>
      <w:proofErr w:type="spellEnd"/>
      <w:r>
        <w:t xml:space="preserve"> du </w:t>
      </w:r>
      <w:proofErr w:type="spellStart"/>
      <w:r>
        <w:t>kugilichster</w:t>
      </w:r>
      <w:proofErr w:type="spellEnd"/>
      <w:r>
        <w:t xml:space="preserve"> </w:t>
      </w:r>
      <w:proofErr w:type="spellStart"/>
      <w:r>
        <w:t>vnd</w:t>
      </w:r>
      <w:proofErr w:type="spellEnd"/>
      <w:r>
        <w:t xml:space="preserve"> </w:t>
      </w:r>
      <w:proofErr w:type="spellStart"/>
      <w:r>
        <w:t>veister</w:t>
      </w:r>
      <w:proofErr w:type="spellEnd"/>
      <w:r>
        <w:t xml:space="preserve"> </w:t>
      </w:r>
      <w:proofErr w:type="spellStart"/>
      <w:r>
        <w:t>bildemacher</w:t>
      </w:r>
      <w:proofErr w:type="spellEnd"/>
      <w:r>
        <w:t xml:space="preserve"> / das Petrus </w:t>
      </w:r>
      <w:proofErr w:type="spellStart"/>
      <w:r>
        <w:t>ym</w:t>
      </w:r>
      <w:proofErr w:type="spellEnd"/>
      <w:r>
        <w:t xml:space="preserve"> leben </w:t>
      </w:r>
      <w:proofErr w:type="spellStart"/>
      <w:r>
        <w:t>verbotten</w:t>
      </w:r>
      <w:proofErr w:type="spellEnd"/>
      <w:r>
        <w:t xml:space="preserve"> hat / </w:t>
      </w:r>
      <w:proofErr w:type="spellStart"/>
      <w:r>
        <w:t>dastu</w:t>
      </w:r>
      <w:proofErr w:type="spellEnd"/>
      <w:r>
        <w:t xml:space="preserve"> </w:t>
      </w:r>
      <w:proofErr w:type="spellStart"/>
      <w:r>
        <w:t>ym</w:t>
      </w:r>
      <w:proofErr w:type="spellEnd"/>
      <w:r>
        <w:t xml:space="preserve"> nach seinem </w:t>
      </w:r>
      <w:proofErr w:type="spellStart"/>
      <w:r>
        <w:t>tod</w:t>
      </w:r>
      <w:proofErr w:type="spellEnd"/>
      <w:r>
        <w:t xml:space="preserve"> </w:t>
      </w:r>
      <w:proofErr w:type="spellStart"/>
      <w:r>
        <w:t>darffest</w:t>
      </w:r>
      <w:proofErr w:type="spellEnd"/>
      <w:r>
        <w:t xml:space="preserve"> </w:t>
      </w:r>
      <w:proofErr w:type="spellStart"/>
      <w:r>
        <w:t>tzu</w:t>
      </w:r>
      <w:proofErr w:type="spellEnd"/>
      <w:r>
        <w:t xml:space="preserve"> messen. </w:t>
      </w:r>
      <w:proofErr w:type="spellStart"/>
      <w:r>
        <w:t>Meynstu</w:t>
      </w:r>
      <w:proofErr w:type="spellEnd"/>
      <w:r>
        <w:t xml:space="preserve"> das er itzt </w:t>
      </w:r>
      <w:proofErr w:type="spellStart"/>
      <w:r>
        <w:t>vnß</w:t>
      </w:r>
      <w:proofErr w:type="spellEnd"/>
      <w:r>
        <w:t xml:space="preserve"> ein andere </w:t>
      </w:r>
      <w:proofErr w:type="spellStart"/>
      <w:r>
        <w:t>laher</w:t>
      </w:r>
      <w:proofErr w:type="spellEnd"/>
      <w:r>
        <w:t xml:space="preserve"> </w:t>
      </w:r>
      <w:proofErr w:type="spellStart"/>
      <w:r>
        <w:t>wurd</w:t>
      </w:r>
      <w:proofErr w:type="spellEnd"/>
      <w:r>
        <w:t xml:space="preserve"> geben / </w:t>
      </w:r>
      <w:proofErr w:type="spellStart"/>
      <w:r>
        <w:t>vnd</w:t>
      </w:r>
      <w:proofErr w:type="spellEnd"/>
      <w:r>
        <w:t xml:space="preserve"> wider die / die ehr </w:t>
      </w:r>
      <w:proofErr w:type="spellStart"/>
      <w:r>
        <w:t>vns</w:t>
      </w:r>
      <w:proofErr w:type="spellEnd"/>
      <w:r>
        <w:t xml:space="preserve"> </w:t>
      </w:r>
      <w:proofErr w:type="spellStart"/>
      <w:r>
        <w:t>ym</w:t>
      </w:r>
      <w:proofErr w:type="spellEnd"/>
      <w:r>
        <w:t xml:space="preserve"> leben hat geben? Du </w:t>
      </w:r>
      <w:proofErr w:type="spellStart"/>
      <w:r>
        <w:t>bekendest</w:t>
      </w:r>
      <w:proofErr w:type="spellEnd"/>
      <w:r>
        <w:t xml:space="preserve"> das ehr aus dem heiligen geist </w:t>
      </w:r>
      <w:proofErr w:type="spellStart"/>
      <w:r>
        <w:t>alhie</w:t>
      </w:r>
      <w:proofErr w:type="spellEnd"/>
      <w:r>
        <w:t xml:space="preserve"> </w:t>
      </w:r>
      <w:proofErr w:type="spellStart"/>
      <w:r>
        <w:t>geredt</w:t>
      </w:r>
      <w:proofErr w:type="spellEnd"/>
      <w:r>
        <w:t xml:space="preserve"> </w:t>
      </w:r>
      <w:proofErr w:type="spellStart"/>
      <w:r>
        <w:t>vnd</w:t>
      </w:r>
      <w:proofErr w:type="spellEnd"/>
      <w:r>
        <w:t xml:space="preserve"> geleert hat / war aus </w:t>
      </w:r>
      <w:proofErr w:type="spellStart"/>
      <w:r>
        <w:t>leret</w:t>
      </w:r>
      <w:proofErr w:type="spellEnd"/>
      <w:r>
        <w:t xml:space="preserve"> ehr </w:t>
      </w:r>
      <w:proofErr w:type="spellStart"/>
      <w:r>
        <w:t>ym</w:t>
      </w:r>
      <w:proofErr w:type="spellEnd"/>
      <w:r>
        <w:t xml:space="preserve"> </w:t>
      </w:r>
      <w:proofErr w:type="spellStart"/>
      <w:r>
        <w:t>tod</w:t>
      </w:r>
      <w:proofErr w:type="spellEnd"/>
      <w:r>
        <w:t xml:space="preserve">? Petrus spricht </w:t>
      </w:r>
      <w:proofErr w:type="spellStart"/>
      <w:r>
        <w:t>yhr</w:t>
      </w:r>
      <w:proofErr w:type="spellEnd"/>
      <w:r>
        <w:t xml:space="preserve"> </w:t>
      </w:r>
      <w:proofErr w:type="spellStart"/>
      <w:r>
        <w:t>solt</w:t>
      </w:r>
      <w:proofErr w:type="spellEnd"/>
      <w:r>
        <w:t xml:space="preserve"> </w:t>
      </w:r>
      <w:proofErr w:type="spellStart"/>
      <w:r>
        <w:t>vnß</w:t>
      </w:r>
      <w:proofErr w:type="spellEnd"/>
      <w:r>
        <w:t xml:space="preserve"> </w:t>
      </w:r>
      <w:proofErr w:type="spellStart"/>
      <w:r>
        <w:t>nit</w:t>
      </w:r>
      <w:proofErr w:type="spellEnd"/>
      <w:r>
        <w:t xml:space="preserve"> ansehen. Ja / hie </w:t>
      </w:r>
      <w:proofErr w:type="spellStart"/>
      <w:r>
        <w:t>antwerstu</w:t>
      </w:r>
      <w:proofErr w:type="spellEnd"/>
      <w:r>
        <w:t xml:space="preserve"> bald. Wir sollen </w:t>
      </w:r>
      <w:proofErr w:type="spellStart"/>
      <w:r>
        <w:t>bilder</w:t>
      </w:r>
      <w:proofErr w:type="spellEnd"/>
      <w:r>
        <w:t xml:space="preserve"> </w:t>
      </w:r>
      <w:proofErr w:type="spellStart"/>
      <w:r>
        <w:t>nit</w:t>
      </w:r>
      <w:proofErr w:type="spellEnd"/>
      <w:r>
        <w:t xml:space="preserve"> ansehen </w:t>
      </w:r>
      <w:proofErr w:type="spellStart"/>
      <w:r>
        <w:t>eß</w:t>
      </w:r>
      <w:proofErr w:type="spellEnd"/>
      <w:r>
        <w:t xml:space="preserve"> retten sie </w:t>
      </w:r>
      <w:proofErr w:type="spellStart"/>
      <w:r>
        <w:t>etwaß</w:t>
      </w:r>
      <w:proofErr w:type="spellEnd"/>
      <w:r>
        <w:t xml:space="preserve"> aus </w:t>
      </w:r>
      <w:proofErr w:type="spellStart"/>
      <w:r>
        <w:t>eygner</w:t>
      </w:r>
      <w:proofErr w:type="spellEnd"/>
      <w:r>
        <w:t xml:space="preserve"> </w:t>
      </w:r>
      <w:proofErr w:type="spellStart"/>
      <w:r>
        <w:t>krafft</w:t>
      </w:r>
      <w:proofErr w:type="spellEnd"/>
      <w:r>
        <w:t xml:space="preserve">. </w:t>
      </w:r>
    </w:p>
    <w:p w14:paraId="5D9D9E65" w14:textId="77777777" w:rsidR="00D56726" w:rsidRDefault="00D56726" w:rsidP="00D56726">
      <w:pPr>
        <w:pStyle w:val="StandardWeb"/>
      </w:pPr>
      <w:r>
        <w:t xml:space="preserve">Aber </w:t>
      </w:r>
      <w:proofErr w:type="spellStart"/>
      <w:r>
        <w:t>hoer</w:t>
      </w:r>
      <w:proofErr w:type="spellEnd"/>
      <w:r>
        <w:t xml:space="preserve"> zu. </w:t>
      </w:r>
      <w:proofErr w:type="spellStart"/>
      <w:r>
        <w:t>Wolt</w:t>
      </w:r>
      <w:proofErr w:type="spellEnd"/>
      <w:r>
        <w:t xml:space="preserve"> </w:t>
      </w:r>
      <w:proofErr w:type="spellStart"/>
      <w:r>
        <w:t>got</w:t>
      </w:r>
      <w:proofErr w:type="spellEnd"/>
      <w:r>
        <w:t xml:space="preserve"> das du war sagest. </w:t>
      </w:r>
      <w:proofErr w:type="spellStart"/>
      <w:r>
        <w:t>vnd</w:t>
      </w:r>
      <w:proofErr w:type="spellEnd"/>
      <w:r>
        <w:t xml:space="preserve"> </w:t>
      </w:r>
      <w:proofErr w:type="spellStart"/>
      <w:r>
        <w:t>dastu</w:t>
      </w:r>
      <w:proofErr w:type="spellEnd"/>
      <w:r>
        <w:t xml:space="preserve"> </w:t>
      </w:r>
      <w:proofErr w:type="spellStart"/>
      <w:r>
        <w:t>nit</w:t>
      </w:r>
      <w:proofErr w:type="spellEnd"/>
      <w:r>
        <w:t xml:space="preserve"> </w:t>
      </w:r>
      <w:proofErr w:type="spellStart"/>
      <w:r>
        <w:t>eynen</w:t>
      </w:r>
      <w:proofErr w:type="spellEnd"/>
      <w:r>
        <w:t xml:space="preserve"> eigen </w:t>
      </w:r>
      <w:proofErr w:type="spellStart"/>
      <w:r>
        <w:t>olgotzen</w:t>
      </w:r>
      <w:proofErr w:type="spellEnd"/>
      <w:r>
        <w:t xml:space="preserve"> </w:t>
      </w:r>
      <w:proofErr w:type="spellStart"/>
      <w:r>
        <w:t>hettest</w:t>
      </w:r>
      <w:proofErr w:type="spellEnd"/>
      <w:r>
        <w:t xml:space="preserve"> / welcher </w:t>
      </w:r>
      <w:proofErr w:type="spellStart"/>
      <w:r>
        <w:t>yn</w:t>
      </w:r>
      <w:proofErr w:type="spellEnd"/>
      <w:r>
        <w:t xml:space="preserve"> grosser macht bey dir ist. Was </w:t>
      </w:r>
      <w:proofErr w:type="spellStart"/>
      <w:r>
        <w:t>wiltu</w:t>
      </w:r>
      <w:proofErr w:type="spellEnd"/>
      <w:r>
        <w:t xml:space="preserve"> aber </w:t>
      </w:r>
      <w:proofErr w:type="spellStart"/>
      <w:r>
        <w:t>tzu</w:t>
      </w:r>
      <w:proofErr w:type="spellEnd"/>
      <w:r>
        <w:t xml:space="preserve"> dem </w:t>
      </w:r>
      <w:proofErr w:type="spellStart"/>
      <w:r>
        <w:t>Pachantten</w:t>
      </w:r>
      <w:proofErr w:type="spellEnd"/>
      <w:r>
        <w:t xml:space="preserve"> </w:t>
      </w:r>
      <w:proofErr w:type="spellStart"/>
      <w:r>
        <w:t>vers</w:t>
      </w:r>
      <w:proofErr w:type="spellEnd"/>
      <w:r>
        <w:t xml:space="preserve"> sagen </w:t>
      </w:r>
      <w:proofErr w:type="spellStart"/>
      <w:r>
        <w:t>Christoffore</w:t>
      </w:r>
      <w:proofErr w:type="spellEnd"/>
      <w:r>
        <w:t xml:space="preserve"> </w:t>
      </w:r>
      <w:proofErr w:type="spellStart"/>
      <w:r>
        <w:t>sancte</w:t>
      </w:r>
      <w:proofErr w:type="spellEnd"/>
      <w:r>
        <w:t xml:space="preserve"> </w:t>
      </w:r>
      <w:proofErr w:type="spellStart"/>
      <w:r>
        <w:t>virtutes</w:t>
      </w:r>
      <w:proofErr w:type="spellEnd"/>
      <w:r>
        <w:t xml:space="preserve"> </w:t>
      </w:r>
      <w:proofErr w:type="spellStart"/>
      <w:r>
        <w:t>sunt</w:t>
      </w:r>
      <w:proofErr w:type="spellEnd"/>
      <w:r>
        <w:t xml:space="preserve"> </w:t>
      </w:r>
      <w:proofErr w:type="spellStart"/>
      <w:r>
        <w:t>tibi</w:t>
      </w:r>
      <w:proofErr w:type="spellEnd"/>
      <w:r>
        <w:t xml:space="preserve"> </w:t>
      </w:r>
      <w:proofErr w:type="spellStart"/>
      <w:r>
        <w:t>tante</w:t>
      </w:r>
      <w:proofErr w:type="spellEnd"/>
      <w:r>
        <w:t xml:space="preserve"> / </w:t>
      </w:r>
      <w:proofErr w:type="spellStart"/>
      <w:r>
        <w:t>qui</w:t>
      </w:r>
      <w:proofErr w:type="spellEnd"/>
      <w:r>
        <w:t xml:space="preserve"> </w:t>
      </w:r>
      <w:proofErr w:type="spellStart"/>
      <w:r>
        <w:t>te</w:t>
      </w:r>
      <w:proofErr w:type="spellEnd"/>
      <w:r>
        <w:t xml:space="preserve"> </w:t>
      </w:r>
      <w:proofErr w:type="spellStart"/>
      <w:r>
        <w:t>mane</w:t>
      </w:r>
      <w:proofErr w:type="spellEnd"/>
      <w:r>
        <w:t xml:space="preserve"> </w:t>
      </w:r>
      <w:proofErr w:type="spellStart"/>
      <w:r>
        <w:t>videt</w:t>
      </w:r>
      <w:proofErr w:type="spellEnd"/>
      <w:r>
        <w:t xml:space="preserve"> de </w:t>
      </w:r>
      <w:proofErr w:type="spellStart"/>
      <w:r>
        <w:t>nocte</w:t>
      </w:r>
      <w:proofErr w:type="spellEnd"/>
      <w:r>
        <w:t xml:space="preserve"> </w:t>
      </w:r>
      <w:proofErr w:type="spellStart"/>
      <w:r>
        <w:t>ridet</w:t>
      </w:r>
      <w:proofErr w:type="spellEnd"/>
      <w:r>
        <w:t xml:space="preserve"> oder </w:t>
      </w:r>
      <w:proofErr w:type="spellStart"/>
      <w:r>
        <w:t>viuet</w:t>
      </w:r>
      <w:proofErr w:type="spellEnd"/>
      <w:r>
        <w:t xml:space="preserve">. Sage </w:t>
      </w:r>
      <w:proofErr w:type="spellStart"/>
      <w:r>
        <w:t>nuhr</w:t>
      </w:r>
      <w:proofErr w:type="spellEnd"/>
      <w:r>
        <w:t xml:space="preserve"> wie </w:t>
      </w:r>
      <w:proofErr w:type="spellStart"/>
      <w:r>
        <w:t>vil</w:t>
      </w:r>
      <w:proofErr w:type="spellEnd"/>
      <w:r>
        <w:t xml:space="preserve"> </w:t>
      </w:r>
      <w:proofErr w:type="spellStart"/>
      <w:r>
        <w:t>taußent</w:t>
      </w:r>
      <w:proofErr w:type="spellEnd"/>
      <w:r>
        <w:t xml:space="preserve"> </w:t>
      </w:r>
      <w:proofErr w:type="spellStart"/>
      <w:r>
        <w:t>menschen</w:t>
      </w:r>
      <w:proofErr w:type="spellEnd"/>
      <w:r>
        <w:t xml:space="preserve"> ein </w:t>
      </w:r>
      <w:proofErr w:type="spellStart"/>
      <w:r>
        <w:t>tzeitlang</w:t>
      </w:r>
      <w:proofErr w:type="spellEnd"/>
      <w:r>
        <w:t xml:space="preserve"> </w:t>
      </w:r>
      <w:proofErr w:type="spellStart"/>
      <w:r>
        <w:t>sanct</w:t>
      </w:r>
      <w:proofErr w:type="spellEnd"/>
      <w:r>
        <w:t xml:space="preserve"> Christoffels </w:t>
      </w:r>
      <w:proofErr w:type="spellStart"/>
      <w:r>
        <w:t>bild</w:t>
      </w:r>
      <w:proofErr w:type="spellEnd"/>
      <w:r>
        <w:t xml:space="preserve"> / der halben / </w:t>
      </w:r>
      <w:proofErr w:type="spellStart"/>
      <w:r>
        <w:t>angsehen</w:t>
      </w:r>
      <w:proofErr w:type="spellEnd"/>
      <w:r>
        <w:t xml:space="preserve"> haben / das sie vor dem gehen </w:t>
      </w:r>
      <w:proofErr w:type="spellStart"/>
      <w:r>
        <w:t>tod</w:t>
      </w:r>
      <w:proofErr w:type="spellEnd"/>
      <w:r>
        <w:t xml:space="preserve"> </w:t>
      </w:r>
      <w:proofErr w:type="spellStart"/>
      <w:r>
        <w:t>behut</w:t>
      </w:r>
      <w:proofErr w:type="spellEnd"/>
      <w:r>
        <w:t xml:space="preserve"> wurden? </w:t>
      </w:r>
      <w:proofErr w:type="spellStart"/>
      <w:r>
        <w:t>vnd</w:t>
      </w:r>
      <w:proofErr w:type="spellEnd"/>
      <w:r>
        <w:t xml:space="preserve"> </w:t>
      </w:r>
      <w:proofErr w:type="spellStart"/>
      <w:r>
        <w:t>auff</w:t>
      </w:r>
      <w:proofErr w:type="spellEnd"/>
      <w:r>
        <w:t xml:space="preserve"> den </w:t>
      </w:r>
      <w:proofErr w:type="spellStart"/>
      <w:r>
        <w:t>abend</w:t>
      </w:r>
      <w:proofErr w:type="spellEnd"/>
      <w:r>
        <w:t xml:space="preserve"> </w:t>
      </w:r>
      <w:proofErr w:type="spellStart"/>
      <w:r>
        <w:t>frolich</w:t>
      </w:r>
      <w:proofErr w:type="spellEnd"/>
      <w:r>
        <w:t xml:space="preserve"> mochten leben? Haben die selbe </w:t>
      </w:r>
      <w:proofErr w:type="spellStart"/>
      <w:r>
        <w:t>nit</w:t>
      </w:r>
      <w:proofErr w:type="spellEnd"/>
      <w:r>
        <w:t xml:space="preserve"> </w:t>
      </w:r>
      <w:proofErr w:type="spellStart"/>
      <w:r>
        <w:t>yn</w:t>
      </w:r>
      <w:proofErr w:type="spellEnd"/>
      <w:r>
        <w:t xml:space="preserve"> </w:t>
      </w:r>
      <w:proofErr w:type="spellStart"/>
      <w:r>
        <w:t>yren</w:t>
      </w:r>
      <w:proofErr w:type="spellEnd"/>
      <w:r>
        <w:t xml:space="preserve"> ansehen des gemalten Christoffels grosse </w:t>
      </w:r>
      <w:proofErr w:type="spellStart"/>
      <w:r>
        <w:t>hoffenung</w:t>
      </w:r>
      <w:proofErr w:type="spellEnd"/>
      <w:r>
        <w:t xml:space="preserve"> </w:t>
      </w:r>
      <w:proofErr w:type="spellStart"/>
      <w:r>
        <w:t>vnd</w:t>
      </w:r>
      <w:proofErr w:type="spellEnd"/>
      <w:r>
        <w:t xml:space="preserve"> </w:t>
      </w:r>
      <w:proofErr w:type="spellStart"/>
      <w:r>
        <w:t>trost</w:t>
      </w:r>
      <w:proofErr w:type="spellEnd"/>
      <w:r>
        <w:t xml:space="preserve"> gesetzt? </w:t>
      </w:r>
    </w:p>
    <w:p w14:paraId="02D27784" w14:textId="77777777" w:rsidR="00D56726" w:rsidRDefault="00D56726" w:rsidP="00D56726">
      <w:pPr>
        <w:pStyle w:val="StandardWeb"/>
      </w:pPr>
      <w:r>
        <w:t xml:space="preserve">Du </w:t>
      </w:r>
      <w:proofErr w:type="spellStart"/>
      <w:r>
        <w:t>solst</w:t>
      </w:r>
      <w:proofErr w:type="spellEnd"/>
      <w:r>
        <w:t xml:space="preserve"> von des </w:t>
      </w:r>
      <w:proofErr w:type="spellStart"/>
      <w:r>
        <w:t>ergernis</w:t>
      </w:r>
      <w:proofErr w:type="spellEnd"/>
      <w:r>
        <w:t xml:space="preserve"> wegen / im glauben rathen / das alle </w:t>
      </w:r>
      <w:proofErr w:type="spellStart"/>
      <w:r>
        <w:t>bilder</w:t>
      </w:r>
      <w:proofErr w:type="spellEnd"/>
      <w:r>
        <w:t xml:space="preserve"> </w:t>
      </w:r>
      <w:proofErr w:type="spellStart"/>
      <w:r>
        <w:t>tzu</w:t>
      </w:r>
      <w:proofErr w:type="spellEnd"/>
      <w:r>
        <w:t xml:space="preserve"> dem </w:t>
      </w:r>
      <w:proofErr w:type="spellStart"/>
      <w:r>
        <w:t>Teuffell</w:t>
      </w:r>
      <w:proofErr w:type="spellEnd"/>
      <w:r>
        <w:t xml:space="preserve"> </w:t>
      </w:r>
      <w:proofErr w:type="spellStart"/>
      <w:r>
        <w:t>geschlept</w:t>
      </w:r>
      <w:proofErr w:type="spellEnd"/>
      <w:r>
        <w:t xml:space="preserve"> </w:t>
      </w:r>
      <w:proofErr w:type="spellStart"/>
      <w:r>
        <w:t>weren</w:t>
      </w:r>
      <w:proofErr w:type="spellEnd"/>
      <w:r>
        <w:t xml:space="preserve">. </w:t>
      </w:r>
      <w:proofErr w:type="spellStart"/>
      <w:r>
        <w:t>Sih</w:t>
      </w:r>
      <w:proofErr w:type="spellEnd"/>
      <w:r>
        <w:t xml:space="preserve"> nu / </w:t>
      </w:r>
      <w:proofErr w:type="spellStart"/>
      <w:r>
        <w:t>ap</w:t>
      </w:r>
      <w:proofErr w:type="spellEnd"/>
      <w:r>
        <w:t xml:space="preserve"> die selbige / </w:t>
      </w:r>
      <w:proofErr w:type="spellStart"/>
      <w:r>
        <w:t>sanct</w:t>
      </w:r>
      <w:proofErr w:type="spellEnd"/>
      <w:r>
        <w:t xml:space="preserve"> Christoffels bilde. </w:t>
      </w:r>
      <w:proofErr w:type="spellStart"/>
      <w:r>
        <w:t>nit</w:t>
      </w:r>
      <w:proofErr w:type="spellEnd"/>
      <w:r>
        <w:t xml:space="preserve"> </w:t>
      </w:r>
      <w:proofErr w:type="spellStart"/>
      <w:r>
        <w:t>fur</w:t>
      </w:r>
      <w:proofErr w:type="spellEnd"/>
      <w:r>
        <w:t xml:space="preserve"> </w:t>
      </w:r>
      <w:proofErr w:type="spellStart"/>
      <w:r>
        <w:t>eynen</w:t>
      </w:r>
      <w:proofErr w:type="spellEnd"/>
      <w:r>
        <w:t xml:space="preserve"> </w:t>
      </w:r>
      <w:proofErr w:type="spellStart"/>
      <w:r>
        <w:t>got</w:t>
      </w:r>
      <w:proofErr w:type="spellEnd"/>
      <w:r>
        <w:t xml:space="preserve"> achten </w:t>
      </w:r>
    </w:p>
    <w:p w14:paraId="5F3FA8DE" w14:textId="77777777" w:rsidR="00D56726" w:rsidRDefault="00D56726" w:rsidP="00D56726">
      <w:pPr>
        <w:pStyle w:val="StandardWeb"/>
      </w:pPr>
      <w:r>
        <w:t xml:space="preserve">Du </w:t>
      </w:r>
      <w:proofErr w:type="spellStart"/>
      <w:r>
        <w:t>must</w:t>
      </w:r>
      <w:proofErr w:type="spellEnd"/>
      <w:r>
        <w:t xml:space="preserve"> mir auch </w:t>
      </w:r>
      <w:proofErr w:type="spellStart"/>
      <w:r>
        <w:t>tzugeben</w:t>
      </w:r>
      <w:proofErr w:type="spellEnd"/>
      <w:r>
        <w:t xml:space="preserve"> / das </w:t>
      </w:r>
      <w:proofErr w:type="spellStart"/>
      <w:r>
        <w:t>vil</w:t>
      </w:r>
      <w:proofErr w:type="spellEnd"/>
      <w:r>
        <w:t xml:space="preserve"> Leihen / der </w:t>
      </w:r>
      <w:proofErr w:type="spellStart"/>
      <w:r>
        <w:t>massen</w:t>
      </w:r>
      <w:proofErr w:type="spellEnd"/>
      <w:r>
        <w:t xml:space="preserve"> </w:t>
      </w:r>
      <w:proofErr w:type="spellStart"/>
      <w:r>
        <w:t>yn</w:t>
      </w:r>
      <w:proofErr w:type="spellEnd"/>
      <w:r>
        <w:t xml:space="preserve"> andern </w:t>
      </w:r>
      <w:proofErr w:type="spellStart"/>
      <w:r>
        <w:t>bilder</w:t>
      </w:r>
      <w:proofErr w:type="spellEnd"/>
      <w:r>
        <w:t xml:space="preserve"> / mit </w:t>
      </w:r>
      <w:proofErr w:type="spellStart"/>
      <w:r>
        <w:t>trost</w:t>
      </w:r>
      <w:proofErr w:type="spellEnd"/>
      <w:r>
        <w:t xml:space="preserve"> </w:t>
      </w:r>
      <w:proofErr w:type="spellStart"/>
      <w:r>
        <w:t>vnd</w:t>
      </w:r>
      <w:proofErr w:type="spellEnd"/>
      <w:r>
        <w:t xml:space="preserve"> </w:t>
      </w:r>
      <w:proofErr w:type="spellStart"/>
      <w:r>
        <w:t>hoffenung</w:t>
      </w:r>
      <w:proofErr w:type="spellEnd"/>
      <w:r>
        <w:t xml:space="preserve"> / hangen. </w:t>
      </w:r>
    </w:p>
    <w:p w14:paraId="283E230B" w14:textId="77777777" w:rsidR="00D56726" w:rsidRDefault="00D56726" w:rsidP="00D56726">
      <w:pPr>
        <w:pStyle w:val="StandardWeb"/>
      </w:pPr>
      <w:r>
        <w:t xml:space="preserve">Heist </w:t>
      </w:r>
      <w:proofErr w:type="spellStart"/>
      <w:r>
        <w:t>nit</w:t>
      </w:r>
      <w:proofErr w:type="spellEnd"/>
      <w:r>
        <w:t xml:space="preserve"> </w:t>
      </w:r>
      <w:proofErr w:type="spellStart"/>
      <w:r>
        <w:t>solchs</w:t>
      </w:r>
      <w:proofErr w:type="spellEnd"/>
      <w:r>
        <w:t xml:space="preserve"> ansuchen / anbeten? Lieber </w:t>
      </w:r>
      <w:proofErr w:type="spellStart"/>
      <w:r>
        <w:t>domine</w:t>
      </w:r>
      <w:proofErr w:type="spellEnd"/>
      <w:r>
        <w:t xml:space="preserve"> her. her. ist </w:t>
      </w:r>
      <w:proofErr w:type="spellStart"/>
      <w:r>
        <w:t>nit</w:t>
      </w:r>
      <w:proofErr w:type="spellEnd"/>
      <w:r>
        <w:t xml:space="preserve"> das gesagt / liebes bilde mach mich ledig? oder </w:t>
      </w:r>
      <w:proofErr w:type="spellStart"/>
      <w:r>
        <w:t>erloß</w:t>
      </w:r>
      <w:proofErr w:type="spellEnd"/>
      <w:r>
        <w:t xml:space="preserve"> mich? aber </w:t>
      </w:r>
      <w:proofErr w:type="spellStart"/>
      <w:r>
        <w:t>behüt</w:t>
      </w:r>
      <w:proofErr w:type="spellEnd"/>
      <w:r>
        <w:t xml:space="preserve"> mich vorm gehen </w:t>
      </w:r>
      <w:proofErr w:type="spellStart"/>
      <w:r>
        <w:t>tod</w:t>
      </w:r>
      <w:proofErr w:type="spellEnd"/>
      <w:r>
        <w:t xml:space="preserve">? </w:t>
      </w:r>
    </w:p>
    <w:p w14:paraId="72D33808" w14:textId="77777777" w:rsidR="00D56726" w:rsidRDefault="00D56726" w:rsidP="00D56726">
      <w:pPr>
        <w:pStyle w:val="StandardWeb"/>
      </w:pPr>
      <w:proofErr w:type="spellStart"/>
      <w:r>
        <w:t>Sih</w:t>
      </w:r>
      <w:proofErr w:type="spellEnd"/>
      <w:r>
        <w:t xml:space="preserve"> du </w:t>
      </w:r>
      <w:proofErr w:type="spellStart"/>
      <w:r>
        <w:t>lessest</w:t>
      </w:r>
      <w:proofErr w:type="spellEnd"/>
      <w:r>
        <w:t xml:space="preserve"> </w:t>
      </w:r>
      <w:proofErr w:type="spellStart"/>
      <w:r>
        <w:t>gescheen</w:t>
      </w:r>
      <w:proofErr w:type="spellEnd"/>
      <w:r>
        <w:t xml:space="preserve"> / das </w:t>
      </w:r>
      <w:proofErr w:type="spellStart"/>
      <w:r>
        <w:t>Leyhen</w:t>
      </w:r>
      <w:proofErr w:type="spellEnd"/>
      <w:r>
        <w:t xml:space="preserve"> vor den </w:t>
      </w:r>
      <w:proofErr w:type="spellStart"/>
      <w:r>
        <w:t>bildern</w:t>
      </w:r>
      <w:proofErr w:type="spellEnd"/>
      <w:r>
        <w:t xml:space="preserve">. S. Pauli. Petri </w:t>
      </w:r>
      <w:proofErr w:type="spellStart"/>
      <w:r>
        <w:t>vnd</w:t>
      </w:r>
      <w:proofErr w:type="spellEnd"/>
      <w:r>
        <w:t xml:space="preserve"> </w:t>
      </w:r>
      <w:proofErr w:type="spellStart"/>
      <w:r>
        <w:t>Barnabi</w:t>
      </w:r>
      <w:proofErr w:type="spellEnd"/>
      <w:r>
        <w:t xml:space="preserve">. etc. licht </w:t>
      </w:r>
      <w:proofErr w:type="spellStart"/>
      <w:r>
        <w:t>antzunnen</w:t>
      </w:r>
      <w:proofErr w:type="spellEnd"/>
      <w:r>
        <w:t xml:space="preserve"> / </w:t>
      </w:r>
      <w:proofErr w:type="spellStart"/>
      <w:r>
        <w:t>vnd</w:t>
      </w:r>
      <w:proofErr w:type="spellEnd"/>
      <w:r>
        <w:t xml:space="preserve"> ihn </w:t>
      </w:r>
      <w:proofErr w:type="spellStart"/>
      <w:r>
        <w:t>opffer</w:t>
      </w:r>
      <w:proofErr w:type="spellEnd"/>
      <w:r>
        <w:t xml:space="preserve"> </w:t>
      </w:r>
      <w:proofErr w:type="spellStart"/>
      <w:r>
        <w:t>furtragen</w:t>
      </w:r>
      <w:proofErr w:type="spellEnd"/>
      <w:r>
        <w:t xml:space="preserve"> / die sie. wie </w:t>
      </w:r>
      <w:proofErr w:type="spellStart"/>
      <w:r>
        <w:t>Pestellentz</w:t>
      </w:r>
      <w:proofErr w:type="spellEnd"/>
      <w:r>
        <w:t xml:space="preserve">. </w:t>
      </w:r>
      <w:proofErr w:type="spellStart"/>
      <w:r>
        <w:t>ym</w:t>
      </w:r>
      <w:proofErr w:type="spellEnd"/>
      <w:r>
        <w:t xml:space="preserve"> leben geflogen haben / noch </w:t>
      </w:r>
      <w:proofErr w:type="spellStart"/>
      <w:r>
        <w:t>bystu</w:t>
      </w:r>
      <w:proofErr w:type="spellEnd"/>
      <w:r>
        <w:t xml:space="preserve"> der grob </w:t>
      </w:r>
      <w:proofErr w:type="spellStart"/>
      <w:r>
        <w:t>klügell</w:t>
      </w:r>
      <w:proofErr w:type="spellEnd"/>
      <w:r>
        <w:t xml:space="preserve">. </w:t>
      </w:r>
      <w:proofErr w:type="spellStart"/>
      <w:r>
        <w:t>Bystu</w:t>
      </w:r>
      <w:proofErr w:type="spellEnd"/>
      <w:r>
        <w:t xml:space="preserve"> der </w:t>
      </w:r>
      <w:proofErr w:type="spellStart"/>
      <w:r>
        <w:t>hochgelarhte</w:t>
      </w:r>
      <w:proofErr w:type="spellEnd"/>
      <w:r>
        <w:t xml:space="preserve"> </w:t>
      </w:r>
      <w:proofErr w:type="spellStart"/>
      <w:r>
        <w:t>gesellh</w:t>
      </w:r>
      <w:proofErr w:type="spellEnd"/>
      <w:r>
        <w:t xml:space="preserve"> / </w:t>
      </w:r>
      <w:proofErr w:type="spellStart"/>
      <w:r>
        <w:t>ßo</w:t>
      </w:r>
      <w:proofErr w:type="spellEnd"/>
      <w:r>
        <w:t xml:space="preserve"> </w:t>
      </w:r>
      <w:proofErr w:type="spellStart"/>
      <w:r>
        <w:t>byt</w:t>
      </w:r>
      <w:proofErr w:type="spellEnd"/>
      <w:r>
        <w:t xml:space="preserve"> ich </w:t>
      </w:r>
      <w:proofErr w:type="spellStart"/>
      <w:r>
        <w:t>frunthlich</w:t>
      </w:r>
      <w:proofErr w:type="spellEnd"/>
      <w:r>
        <w:t xml:space="preserve"> / sag mir / Ab Petrus Paulus </w:t>
      </w:r>
      <w:proofErr w:type="spellStart"/>
      <w:r>
        <w:t>vnd</w:t>
      </w:r>
      <w:proofErr w:type="spellEnd"/>
      <w:r>
        <w:t xml:space="preserve"> Barnabas </w:t>
      </w:r>
      <w:proofErr w:type="spellStart"/>
      <w:r>
        <w:t>yhn</w:t>
      </w:r>
      <w:proofErr w:type="spellEnd"/>
      <w:r>
        <w:t xml:space="preserve"> </w:t>
      </w:r>
      <w:proofErr w:type="spellStart"/>
      <w:r>
        <w:t>eygner</w:t>
      </w:r>
      <w:proofErr w:type="spellEnd"/>
      <w:r>
        <w:t xml:space="preserve"> </w:t>
      </w:r>
      <w:proofErr w:type="spellStart"/>
      <w:r>
        <w:t>personen</w:t>
      </w:r>
      <w:proofErr w:type="spellEnd"/>
      <w:r>
        <w:t xml:space="preserve"> </w:t>
      </w:r>
      <w:proofErr w:type="spellStart"/>
      <w:r>
        <w:t>hetten</w:t>
      </w:r>
      <w:proofErr w:type="spellEnd"/>
      <w:r>
        <w:t xml:space="preserve"> </w:t>
      </w:r>
      <w:proofErr w:type="spellStart"/>
      <w:r>
        <w:t>mogen</w:t>
      </w:r>
      <w:proofErr w:type="spellEnd"/>
      <w:r>
        <w:t xml:space="preserve"> dulden / das wir sie </w:t>
      </w:r>
      <w:proofErr w:type="spellStart"/>
      <w:r>
        <w:t>vff</w:t>
      </w:r>
      <w:proofErr w:type="spellEnd"/>
      <w:r>
        <w:t xml:space="preserve"> </w:t>
      </w:r>
      <w:proofErr w:type="spellStart"/>
      <w:r>
        <w:t>altaren</w:t>
      </w:r>
      <w:proofErr w:type="spellEnd"/>
      <w:r>
        <w:t xml:space="preserve"> stellen? Du </w:t>
      </w:r>
      <w:proofErr w:type="spellStart"/>
      <w:r>
        <w:t>must</w:t>
      </w:r>
      <w:proofErr w:type="spellEnd"/>
      <w:r>
        <w:t xml:space="preserve"> </w:t>
      </w:r>
      <w:proofErr w:type="spellStart"/>
      <w:r>
        <w:t>Neyn</w:t>
      </w:r>
      <w:proofErr w:type="spellEnd"/>
      <w:r>
        <w:t xml:space="preserve"> </w:t>
      </w:r>
      <w:proofErr w:type="spellStart"/>
      <w:r>
        <w:t>vnd</w:t>
      </w:r>
      <w:proofErr w:type="spellEnd"/>
      <w:r>
        <w:t xml:space="preserve"> </w:t>
      </w:r>
      <w:proofErr w:type="spellStart"/>
      <w:r>
        <w:t>Neyn</w:t>
      </w:r>
      <w:proofErr w:type="spellEnd"/>
      <w:r>
        <w:t xml:space="preserve"> sagen. </w:t>
      </w:r>
      <w:proofErr w:type="spellStart"/>
      <w:r>
        <w:t>Warumb</w:t>
      </w:r>
      <w:proofErr w:type="spellEnd"/>
      <w:r>
        <w:t xml:space="preserve"> </w:t>
      </w:r>
      <w:proofErr w:type="spellStart"/>
      <w:r>
        <w:t>setzestu</w:t>
      </w:r>
      <w:proofErr w:type="spellEnd"/>
      <w:r>
        <w:t xml:space="preserve">. Ihre </w:t>
      </w:r>
      <w:proofErr w:type="spellStart"/>
      <w:r>
        <w:t>verbotten</w:t>
      </w:r>
      <w:proofErr w:type="spellEnd"/>
      <w:r>
        <w:t xml:space="preserve"> </w:t>
      </w:r>
      <w:proofErr w:type="spellStart"/>
      <w:r>
        <w:t>bilder</w:t>
      </w:r>
      <w:proofErr w:type="spellEnd"/>
      <w:r>
        <w:t xml:space="preserve"> </w:t>
      </w:r>
      <w:proofErr w:type="spellStart"/>
      <w:r>
        <w:t>vff</w:t>
      </w:r>
      <w:proofErr w:type="spellEnd"/>
      <w:r>
        <w:t xml:space="preserve"> </w:t>
      </w:r>
      <w:proofErr w:type="spellStart"/>
      <w:r>
        <w:t>altaren</w:t>
      </w:r>
      <w:proofErr w:type="spellEnd"/>
      <w:r>
        <w:t xml:space="preserve">? welch sie </w:t>
      </w:r>
      <w:proofErr w:type="spellStart"/>
      <w:r>
        <w:t>ouch</w:t>
      </w:r>
      <w:proofErr w:type="spellEnd"/>
      <w:r>
        <w:t xml:space="preserve"> </w:t>
      </w:r>
      <w:proofErr w:type="spellStart"/>
      <w:r>
        <w:t>nit</w:t>
      </w:r>
      <w:proofErr w:type="spellEnd"/>
      <w:r>
        <w:t xml:space="preserve"> </w:t>
      </w:r>
      <w:proofErr w:type="spellStart"/>
      <w:r>
        <w:t>angenomen</w:t>
      </w:r>
      <w:proofErr w:type="spellEnd"/>
      <w:r>
        <w:t xml:space="preserve"> </w:t>
      </w:r>
      <w:proofErr w:type="spellStart"/>
      <w:r>
        <w:t>hetten</w:t>
      </w:r>
      <w:proofErr w:type="spellEnd"/>
      <w:r>
        <w:t xml:space="preserve">. </w:t>
      </w:r>
      <w:proofErr w:type="spellStart"/>
      <w:r>
        <w:t>Mercke</w:t>
      </w:r>
      <w:proofErr w:type="spellEnd"/>
      <w:r>
        <w:t xml:space="preserve"> auch lieber freund / das </w:t>
      </w:r>
      <w:proofErr w:type="spellStart"/>
      <w:r>
        <w:t>krümen</w:t>
      </w:r>
      <w:proofErr w:type="spellEnd"/>
      <w:r>
        <w:t xml:space="preserve"> </w:t>
      </w:r>
      <w:proofErr w:type="spellStart"/>
      <w:r>
        <w:t>vnd</w:t>
      </w:r>
      <w:proofErr w:type="spellEnd"/>
      <w:r>
        <w:t xml:space="preserve"> </w:t>
      </w:r>
      <w:proofErr w:type="spellStart"/>
      <w:r>
        <w:t>knihe</w:t>
      </w:r>
      <w:proofErr w:type="spellEnd"/>
      <w:r>
        <w:t xml:space="preserve"> biegen </w:t>
      </w:r>
      <w:proofErr w:type="spellStart"/>
      <w:r>
        <w:t>eere</w:t>
      </w:r>
      <w:proofErr w:type="spellEnd"/>
      <w:r>
        <w:t xml:space="preserve"> </w:t>
      </w:r>
      <w:proofErr w:type="spellStart"/>
      <w:r>
        <w:t>seind</w:t>
      </w:r>
      <w:proofErr w:type="spellEnd"/>
      <w:r>
        <w:t xml:space="preserve"> / die du wider </w:t>
      </w:r>
      <w:proofErr w:type="spellStart"/>
      <w:r>
        <w:t>gottis</w:t>
      </w:r>
      <w:proofErr w:type="spellEnd"/>
      <w:r>
        <w:t xml:space="preserve"> willen den </w:t>
      </w:r>
      <w:proofErr w:type="spellStart"/>
      <w:r>
        <w:t>bildern</w:t>
      </w:r>
      <w:proofErr w:type="spellEnd"/>
      <w:r>
        <w:t xml:space="preserve"> </w:t>
      </w:r>
      <w:proofErr w:type="spellStart"/>
      <w:r>
        <w:t>ertzeigest</w:t>
      </w:r>
      <w:proofErr w:type="spellEnd"/>
      <w:r>
        <w:t xml:space="preserve">. </w:t>
      </w:r>
      <w:proofErr w:type="spellStart"/>
      <w:r>
        <w:t>Alß</w:t>
      </w:r>
      <w:proofErr w:type="spellEnd"/>
      <w:r>
        <w:t xml:space="preserve"> in </w:t>
      </w:r>
      <w:proofErr w:type="spellStart"/>
      <w:r>
        <w:t>obangetzeigten</w:t>
      </w:r>
      <w:proofErr w:type="spellEnd"/>
      <w:r>
        <w:t xml:space="preserve">. </w:t>
      </w:r>
      <w:proofErr w:type="spellStart"/>
      <w:r>
        <w:t>xliiii</w:t>
      </w:r>
      <w:proofErr w:type="spellEnd"/>
      <w:r>
        <w:t xml:space="preserve">. c </w:t>
      </w:r>
      <w:proofErr w:type="spellStart"/>
      <w:r>
        <w:t>Esaieberurt</w:t>
      </w:r>
      <w:proofErr w:type="spellEnd"/>
      <w:r>
        <w:t xml:space="preserve"> ist. </w:t>
      </w:r>
    </w:p>
    <w:p w14:paraId="2C197F59" w14:textId="77777777" w:rsidR="00D56726" w:rsidRDefault="00D56726" w:rsidP="00D56726">
      <w:pPr>
        <w:pStyle w:val="StandardWeb"/>
      </w:pPr>
      <w:proofErr w:type="spellStart"/>
      <w:r>
        <w:t>Mercke</w:t>
      </w:r>
      <w:proofErr w:type="spellEnd"/>
      <w:r>
        <w:t xml:space="preserve"> </w:t>
      </w:r>
      <w:proofErr w:type="spellStart"/>
      <w:r>
        <w:t>ouch</w:t>
      </w:r>
      <w:proofErr w:type="spellEnd"/>
      <w:r>
        <w:t xml:space="preserve"> / wie </w:t>
      </w:r>
      <w:proofErr w:type="spellStart"/>
      <w:r>
        <w:t>tolh</w:t>
      </w:r>
      <w:proofErr w:type="spellEnd"/>
      <w:r>
        <w:t xml:space="preserve"> / </w:t>
      </w:r>
      <w:proofErr w:type="spellStart"/>
      <w:r>
        <w:t>nerrisch</w:t>
      </w:r>
      <w:proofErr w:type="spellEnd"/>
      <w:r>
        <w:t xml:space="preserve"> / </w:t>
      </w:r>
      <w:proofErr w:type="spellStart"/>
      <w:r>
        <w:t>vnd</w:t>
      </w:r>
      <w:proofErr w:type="spellEnd"/>
      <w:r>
        <w:t xml:space="preserve"> </w:t>
      </w:r>
      <w:proofErr w:type="spellStart"/>
      <w:r>
        <w:t>vnsinnig</w:t>
      </w:r>
      <w:proofErr w:type="spellEnd"/>
      <w:r>
        <w:t xml:space="preserve"> die </w:t>
      </w:r>
      <w:proofErr w:type="spellStart"/>
      <w:r>
        <w:t>seind</w:t>
      </w:r>
      <w:proofErr w:type="spellEnd"/>
      <w:r>
        <w:t xml:space="preserve">. die den </w:t>
      </w:r>
      <w:proofErr w:type="spellStart"/>
      <w:r>
        <w:t>bildern</w:t>
      </w:r>
      <w:proofErr w:type="spellEnd"/>
      <w:r>
        <w:t xml:space="preserve"> </w:t>
      </w:r>
      <w:proofErr w:type="spellStart"/>
      <w:r>
        <w:t>soliche</w:t>
      </w:r>
      <w:proofErr w:type="spellEnd"/>
      <w:r>
        <w:t xml:space="preserve"> </w:t>
      </w:r>
      <w:proofErr w:type="spellStart"/>
      <w:r>
        <w:t>ehere</w:t>
      </w:r>
      <w:proofErr w:type="spellEnd"/>
      <w:r>
        <w:t xml:space="preserve"> geben. Dan Esaias spricht. Sie </w:t>
      </w:r>
      <w:proofErr w:type="spellStart"/>
      <w:r>
        <w:t>krümen</w:t>
      </w:r>
      <w:proofErr w:type="spellEnd"/>
      <w:r>
        <w:t xml:space="preserve"> sich vor </w:t>
      </w:r>
      <w:proofErr w:type="spellStart"/>
      <w:r>
        <w:t>yren</w:t>
      </w:r>
      <w:proofErr w:type="spellEnd"/>
      <w:r>
        <w:t xml:space="preserve"> </w:t>
      </w:r>
      <w:proofErr w:type="spellStart"/>
      <w:r>
        <w:t>gotten</w:t>
      </w:r>
      <w:proofErr w:type="spellEnd"/>
      <w:r>
        <w:t xml:space="preserve">. </w:t>
      </w:r>
      <w:proofErr w:type="spellStart"/>
      <w:r>
        <w:t>vnd</w:t>
      </w:r>
      <w:proofErr w:type="spellEnd"/>
      <w:r>
        <w:t xml:space="preserve"> biegen sich / </w:t>
      </w:r>
      <w:proofErr w:type="spellStart"/>
      <w:r>
        <w:t>vnd</w:t>
      </w:r>
      <w:proofErr w:type="spellEnd"/>
      <w:r>
        <w:t xml:space="preserve"> haben vergessen </w:t>
      </w:r>
      <w:proofErr w:type="spellStart"/>
      <w:r>
        <w:t>vnd</w:t>
      </w:r>
      <w:proofErr w:type="spellEnd"/>
      <w:r>
        <w:t xml:space="preserve"> </w:t>
      </w:r>
      <w:proofErr w:type="spellStart"/>
      <w:r>
        <w:t>verstend</w:t>
      </w:r>
      <w:proofErr w:type="spellEnd"/>
      <w:r>
        <w:t xml:space="preserve"> </w:t>
      </w:r>
      <w:proofErr w:type="spellStart"/>
      <w:r>
        <w:t>nit</w:t>
      </w:r>
      <w:proofErr w:type="spellEnd"/>
      <w:r>
        <w:t xml:space="preserve"> / das </w:t>
      </w:r>
      <w:proofErr w:type="spellStart"/>
      <w:r>
        <w:t>yre</w:t>
      </w:r>
      <w:proofErr w:type="spellEnd"/>
      <w:r>
        <w:t xml:space="preserve"> </w:t>
      </w:r>
      <w:proofErr w:type="spellStart"/>
      <w:r>
        <w:t>bilder</w:t>
      </w:r>
      <w:proofErr w:type="spellEnd"/>
      <w:r>
        <w:t xml:space="preserve"> nicht sehen oder </w:t>
      </w:r>
      <w:proofErr w:type="spellStart"/>
      <w:r>
        <w:t>horen</w:t>
      </w:r>
      <w:proofErr w:type="spellEnd"/>
      <w:r>
        <w:t xml:space="preserve">. Sie </w:t>
      </w:r>
      <w:proofErr w:type="spellStart"/>
      <w:r>
        <w:t>verstend</w:t>
      </w:r>
      <w:proofErr w:type="spellEnd"/>
      <w:r>
        <w:t xml:space="preserve"> </w:t>
      </w:r>
      <w:proofErr w:type="spellStart"/>
      <w:r>
        <w:t>nit</w:t>
      </w:r>
      <w:proofErr w:type="spellEnd"/>
      <w:r>
        <w:t xml:space="preserve"> / das sie </w:t>
      </w:r>
      <w:proofErr w:type="spellStart"/>
      <w:r>
        <w:t>spehn</w:t>
      </w:r>
      <w:proofErr w:type="spellEnd"/>
      <w:r>
        <w:t xml:space="preserve"> </w:t>
      </w:r>
      <w:proofErr w:type="spellStart"/>
      <w:r>
        <w:t>vnd</w:t>
      </w:r>
      <w:proofErr w:type="spellEnd"/>
      <w:r>
        <w:t xml:space="preserve"> </w:t>
      </w:r>
      <w:proofErr w:type="spellStart"/>
      <w:r>
        <w:t>holtzer</w:t>
      </w:r>
      <w:proofErr w:type="spellEnd"/>
      <w:r>
        <w:t xml:space="preserve"> von dem klotz </w:t>
      </w:r>
      <w:proofErr w:type="spellStart"/>
      <w:r>
        <w:t>gehauwen</w:t>
      </w:r>
      <w:proofErr w:type="spellEnd"/>
      <w:r>
        <w:t xml:space="preserve"> haben (welches sie </w:t>
      </w:r>
      <w:proofErr w:type="spellStart"/>
      <w:r>
        <w:t>fur</w:t>
      </w:r>
      <w:proofErr w:type="spellEnd"/>
      <w:r>
        <w:t xml:space="preserve"> </w:t>
      </w:r>
      <w:proofErr w:type="spellStart"/>
      <w:r>
        <w:t>eynen</w:t>
      </w:r>
      <w:proofErr w:type="spellEnd"/>
      <w:r>
        <w:t xml:space="preserve"> heiligen halten) </w:t>
      </w:r>
      <w:proofErr w:type="spellStart"/>
      <w:r>
        <w:t>vnd</w:t>
      </w:r>
      <w:proofErr w:type="spellEnd"/>
      <w:r>
        <w:t xml:space="preserve"> haben </w:t>
      </w:r>
      <w:proofErr w:type="spellStart"/>
      <w:r>
        <w:t>yre</w:t>
      </w:r>
      <w:proofErr w:type="spellEnd"/>
      <w:r>
        <w:t xml:space="preserve"> </w:t>
      </w:r>
      <w:proofErr w:type="spellStart"/>
      <w:r>
        <w:t>fleysch</w:t>
      </w:r>
      <w:proofErr w:type="spellEnd"/>
      <w:r>
        <w:t xml:space="preserve"> mit gekocht / </w:t>
      </w:r>
      <w:proofErr w:type="spellStart"/>
      <w:r>
        <w:t>vnd</w:t>
      </w:r>
      <w:proofErr w:type="spellEnd"/>
      <w:r>
        <w:t xml:space="preserve"> </w:t>
      </w:r>
      <w:proofErr w:type="spellStart"/>
      <w:r>
        <w:t>yre</w:t>
      </w:r>
      <w:proofErr w:type="spellEnd"/>
      <w:r>
        <w:t xml:space="preserve"> </w:t>
      </w:r>
      <w:proofErr w:type="spellStart"/>
      <w:r>
        <w:t>dornitzen</w:t>
      </w:r>
      <w:proofErr w:type="spellEnd"/>
      <w:r>
        <w:t xml:space="preserve"> oder </w:t>
      </w:r>
      <w:proofErr w:type="spellStart"/>
      <w:r>
        <w:t>stuben</w:t>
      </w:r>
      <w:proofErr w:type="spellEnd"/>
      <w:r>
        <w:t xml:space="preserve"> warm gemacht / das wellen sie </w:t>
      </w:r>
      <w:proofErr w:type="spellStart"/>
      <w:r>
        <w:t>nit</w:t>
      </w:r>
      <w:proofErr w:type="spellEnd"/>
      <w:r>
        <w:t xml:space="preserve"> betrachten. </w:t>
      </w:r>
      <w:proofErr w:type="spellStart"/>
      <w:r>
        <w:t>Drumb</w:t>
      </w:r>
      <w:proofErr w:type="spellEnd"/>
      <w:r>
        <w:t xml:space="preserve"> werden sie </w:t>
      </w:r>
      <w:proofErr w:type="spellStart"/>
      <w:r>
        <w:t>geschendt</w:t>
      </w:r>
      <w:proofErr w:type="spellEnd"/>
      <w:r>
        <w:t xml:space="preserve"> werden / sich </w:t>
      </w:r>
      <w:proofErr w:type="spellStart"/>
      <w:r>
        <w:t>forchten</w:t>
      </w:r>
      <w:proofErr w:type="spellEnd"/>
      <w:r>
        <w:t xml:space="preserve"> / </w:t>
      </w:r>
      <w:proofErr w:type="spellStart"/>
      <w:r>
        <w:t>vnd</w:t>
      </w:r>
      <w:proofErr w:type="spellEnd"/>
      <w:r>
        <w:t xml:space="preserve"> </w:t>
      </w:r>
      <w:proofErr w:type="spellStart"/>
      <w:r>
        <w:t>bywhen</w:t>
      </w:r>
      <w:proofErr w:type="spellEnd"/>
      <w:r>
        <w:t xml:space="preserve"> </w:t>
      </w:r>
      <w:proofErr w:type="spellStart"/>
      <w:r>
        <w:t>vnd</w:t>
      </w:r>
      <w:proofErr w:type="spellEnd"/>
      <w:r>
        <w:t xml:space="preserve"> </w:t>
      </w:r>
      <w:proofErr w:type="spellStart"/>
      <w:r>
        <w:t>tzerschutten</w:t>
      </w:r>
      <w:proofErr w:type="spellEnd"/>
      <w:r>
        <w:t xml:space="preserve">. O </w:t>
      </w:r>
      <w:proofErr w:type="spellStart"/>
      <w:r>
        <w:t>Wye</w:t>
      </w:r>
      <w:proofErr w:type="spellEnd"/>
      <w:r>
        <w:t xml:space="preserve"> </w:t>
      </w:r>
      <w:proofErr w:type="spellStart"/>
      <w:r>
        <w:t>vbel</w:t>
      </w:r>
      <w:proofErr w:type="spellEnd"/>
      <w:r>
        <w:t xml:space="preserve"> </w:t>
      </w:r>
      <w:proofErr w:type="spellStart"/>
      <w:r>
        <w:t>wirt</w:t>
      </w:r>
      <w:proofErr w:type="spellEnd"/>
      <w:r>
        <w:t xml:space="preserve"> </w:t>
      </w:r>
      <w:proofErr w:type="spellStart"/>
      <w:r>
        <w:t>eß</w:t>
      </w:r>
      <w:proofErr w:type="spellEnd"/>
      <w:r>
        <w:t xml:space="preserve"> den / in </w:t>
      </w:r>
      <w:proofErr w:type="spellStart"/>
      <w:r>
        <w:t>tods</w:t>
      </w:r>
      <w:proofErr w:type="spellEnd"/>
      <w:r>
        <w:t xml:space="preserve"> </w:t>
      </w:r>
      <w:proofErr w:type="spellStart"/>
      <w:r>
        <w:t>notten</w:t>
      </w:r>
      <w:proofErr w:type="spellEnd"/>
      <w:r>
        <w:t xml:space="preserve"> / </w:t>
      </w:r>
      <w:proofErr w:type="spellStart"/>
      <w:r>
        <w:t>ergehn</w:t>
      </w:r>
      <w:proofErr w:type="spellEnd"/>
      <w:r>
        <w:t xml:space="preserve"> / die an </w:t>
      </w:r>
      <w:proofErr w:type="spellStart"/>
      <w:r>
        <w:t>olgotzen</w:t>
      </w:r>
      <w:proofErr w:type="spellEnd"/>
      <w:r>
        <w:t xml:space="preserve"> also kleben / die sich vor </w:t>
      </w:r>
      <w:proofErr w:type="spellStart"/>
      <w:r>
        <w:t>yn</w:t>
      </w:r>
      <w:proofErr w:type="spellEnd"/>
      <w:r>
        <w:t xml:space="preserve"> </w:t>
      </w:r>
      <w:proofErr w:type="spellStart"/>
      <w:r>
        <w:t>krümen</w:t>
      </w:r>
      <w:proofErr w:type="spellEnd"/>
      <w:r>
        <w:t xml:space="preserve"> </w:t>
      </w:r>
      <w:proofErr w:type="spellStart"/>
      <w:r>
        <w:t>vnd</w:t>
      </w:r>
      <w:proofErr w:type="spellEnd"/>
      <w:r>
        <w:t xml:space="preserve"> biegen. </w:t>
      </w:r>
      <w:proofErr w:type="spellStart"/>
      <w:r>
        <w:t>Eß</w:t>
      </w:r>
      <w:proofErr w:type="spellEnd"/>
      <w:r>
        <w:t xml:space="preserve"> </w:t>
      </w:r>
      <w:proofErr w:type="spellStart"/>
      <w:r>
        <w:t>wirt</w:t>
      </w:r>
      <w:proofErr w:type="spellEnd"/>
      <w:r>
        <w:t xml:space="preserve"> sie gar nicht endschuldigen / das sie das / den heiligen </w:t>
      </w:r>
      <w:proofErr w:type="spellStart"/>
      <w:r>
        <w:t>thuen</w:t>
      </w:r>
      <w:proofErr w:type="spellEnd"/>
      <w:r>
        <w:t xml:space="preserve"> / </w:t>
      </w:r>
      <w:proofErr w:type="spellStart"/>
      <w:r>
        <w:t>got</w:t>
      </w:r>
      <w:proofErr w:type="spellEnd"/>
      <w:r>
        <w:t xml:space="preserve"> </w:t>
      </w:r>
      <w:proofErr w:type="spellStart"/>
      <w:r>
        <w:t>erkendt</w:t>
      </w:r>
      <w:proofErr w:type="spellEnd"/>
      <w:r>
        <w:t xml:space="preserve"> </w:t>
      </w:r>
      <w:proofErr w:type="spellStart"/>
      <w:r>
        <w:t>yre</w:t>
      </w:r>
      <w:proofErr w:type="spellEnd"/>
      <w:r>
        <w:t xml:space="preserve"> </w:t>
      </w:r>
      <w:proofErr w:type="spellStart"/>
      <w:r>
        <w:t>hertzen</w:t>
      </w:r>
      <w:proofErr w:type="spellEnd"/>
      <w:r>
        <w:t xml:space="preserve"> besser / </w:t>
      </w:r>
      <w:proofErr w:type="spellStart"/>
      <w:r>
        <w:t>dan</w:t>
      </w:r>
      <w:proofErr w:type="spellEnd"/>
      <w:r>
        <w:t xml:space="preserve"> sie selber / </w:t>
      </w:r>
      <w:proofErr w:type="spellStart"/>
      <w:r>
        <w:t>vnd</w:t>
      </w:r>
      <w:proofErr w:type="spellEnd"/>
      <w:r>
        <w:t xml:space="preserve"> </w:t>
      </w:r>
      <w:proofErr w:type="spellStart"/>
      <w:r>
        <w:t>wirt</w:t>
      </w:r>
      <w:proofErr w:type="spellEnd"/>
      <w:r>
        <w:t xml:space="preserve"> sie mit seinem </w:t>
      </w:r>
      <w:proofErr w:type="spellStart"/>
      <w:r>
        <w:t>wort</w:t>
      </w:r>
      <w:proofErr w:type="spellEnd"/>
      <w:r>
        <w:t xml:space="preserve"> </w:t>
      </w:r>
      <w:proofErr w:type="spellStart"/>
      <w:r>
        <w:t>vbertzeugen</w:t>
      </w:r>
      <w:proofErr w:type="spellEnd"/>
      <w:r>
        <w:t xml:space="preserve"> das sie den </w:t>
      </w:r>
      <w:proofErr w:type="spellStart"/>
      <w:r>
        <w:t>bildern</w:t>
      </w:r>
      <w:proofErr w:type="spellEnd"/>
      <w:r>
        <w:t xml:space="preserve"> </w:t>
      </w:r>
      <w:proofErr w:type="spellStart"/>
      <w:r>
        <w:t>ehere</w:t>
      </w:r>
      <w:proofErr w:type="spellEnd"/>
      <w:r>
        <w:t xml:space="preserve"> gethan haben / nemlich mit </w:t>
      </w:r>
      <w:proofErr w:type="spellStart"/>
      <w:r>
        <w:t>dyßem</w:t>
      </w:r>
      <w:proofErr w:type="spellEnd"/>
      <w:r>
        <w:t xml:space="preserve">. Du </w:t>
      </w:r>
      <w:proofErr w:type="spellStart"/>
      <w:r>
        <w:t>solst</w:t>
      </w:r>
      <w:proofErr w:type="spellEnd"/>
      <w:r>
        <w:t xml:space="preserve"> sie </w:t>
      </w:r>
      <w:proofErr w:type="spellStart"/>
      <w:r>
        <w:t>nit</w:t>
      </w:r>
      <w:proofErr w:type="spellEnd"/>
      <w:r>
        <w:t xml:space="preserve"> </w:t>
      </w:r>
      <w:proofErr w:type="spellStart"/>
      <w:r>
        <w:t>eheren</w:t>
      </w:r>
      <w:proofErr w:type="spellEnd"/>
      <w:r>
        <w:t xml:space="preserve">. </w:t>
      </w:r>
      <w:proofErr w:type="spellStart"/>
      <w:r>
        <w:t>Exo</w:t>
      </w:r>
      <w:proofErr w:type="spellEnd"/>
      <w:r>
        <w:t xml:space="preserve">. xx </w:t>
      </w:r>
    </w:p>
    <w:p w14:paraId="6937374C" w14:textId="77777777" w:rsidR="00D56726" w:rsidRDefault="00D56726" w:rsidP="00D56726">
      <w:pPr>
        <w:pStyle w:val="StandardWeb"/>
      </w:pPr>
      <w:proofErr w:type="spellStart"/>
      <w:r>
        <w:t>Nhu</w:t>
      </w:r>
      <w:proofErr w:type="spellEnd"/>
      <w:r>
        <w:t xml:space="preserve"> </w:t>
      </w:r>
      <w:proofErr w:type="spellStart"/>
      <w:r>
        <w:t>kum</w:t>
      </w:r>
      <w:proofErr w:type="spellEnd"/>
      <w:r>
        <w:t xml:space="preserve"> ich </w:t>
      </w:r>
      <w:proofErr w:type="spellStart"/>
      <w:r>
        <w:t>tzu</w:t>
      </w:r>
      <w:proofErr w:type="spellEnd"/>
      <w:r>
        <w:t xml:space="preserve"> dem </w:t>
      </w:r>
      <w:proofErr w:type="spellStart"/>
      <w:r>
        <w:t>anfangk</w:t>
      </w:r>
      <w:proofErr w:type="spellEnd"/>
      <w:r>
        <w:t xml:space="preserve"> / </w:t>
      </w:r>
      <w:proofErr w:type="spellStart"/>
      <w:r>
        <w:t>vnd</w:t>
      </w:r>
      <w:proofErr w:type="spellEnd"/>
      <w:r>
        <w:t xml:space="preserve"> </w:t>
      </w:r>
      <w:proofErr w:type="spellStart"/>
      <w:r>
        <w:t>nheme</w:t>
      </w:r>
      <w:proofErr w:type="spellEnd"/>
      <w:r>
        <w:t xml:space="preserve"> </w:t>
      </w:r>
      <w:proofErr w:type="spellStart"/>
      <w:r>
        <w:t>Esaiam</w:t>
      </w:r>
      <w:proofErr w:type="spellEnd"/>
      <w:r>
        <w:t xml:space="preserve"> / welcher spricht. Sie </w:t>
      </w:r>
      <w:proofErr w:type="spellStart"/>
      <w:r>
        <w:t>seind</w:t>
      </w:r>
      <w:proofErr w:type="spellEnd"/>
      <w:r>
        <w:t xml:space="preserve"> </w:t>
      </w:r>
      <w:proofErr w:type="spellStart"/>
      <w:r>
        <w:t>tzu</w:t>
      </w:r>
      <w:proofErr w:type="spellEnd"/>
      <w:r>
        <w:t xml:space="preserve"> nicht nutze. Esa. </w:t>
      </w:r>
      <w:proofErr w:type="spellStart"/>
      <w:r>
        <w:t>xliiii</w:t>
      </w:r>
      <w:proofErr w:type="spellEnd"/>
      <w:r>
        <w:t xml:space="preserve">. Bucher </w:t>
      </w:r>
      <w:proofErr w:type="spellStart"/>
      <w:r>
        <w:t>seynd</w:t>
      </w:r>
      <w:proofErr w:type="spellEnd"/>
      <w:r>
        <w:t xml:space="preserve"> nutze den </w:t>
      </w:r>
      <w:proofErr w:type="spellStart"/>
      <w:r>
        <w:t>leßern</w:t>
      </w:r>
      <w:proofErr w:type="spellEnd"/>
      <w:r>
        <w:t xml:space="preserve"> / </w:t>
      </w:r>
      <w:proofErr w:type="spellStart"/>
      <w:r>
        <w:t>Volget</w:t>
      </w:r>
      <w:proofErr w:type="spellEnd"/>
      <w:r>
        <w:t xml:space="preserve"> das </w:t>
      </w:r>
      <w:proofErr w:type="spellStart"/>
      <w:r>
        <w:t>bylder</w:t>
      </w:r>
      <w:proofErr w:type="spellEnd"/>
      <w:r>
        <w:t xml:space="preserve"> </w:t>
      </w:r>
      <w:proofErr w:type="spellStart"/>
      <w:r>
        <w:t>keyne</w:t>
      </w:r>
      <w:proofErr w:type="spellEnd"/>
      <w:r>
        <w:t xml:space="preserve"> </w:t>
      </w:r>
      <w:proofErr w:type="spellStart"/>
      <w:r>
        <w:t>bucher</w:t>
      </w:r>
      <w:proofErr w:type="spellEnd"/>
      <w:r>
        <w:t xml:space="preserve"> </w:t>
      </w:r>
      <w:proofErr w:type="spellStart"/>
      <w:r>
        <w:t>seind</w:t>
      </w:r>
      <w:proofErr w:type="spellEnd"/>
      <w:r>
        <w:t xml:space="preserve"> der </w:t>
      </w:r>
      <w:proofErr w:type="spellStart"/>
      <w:r>
        <w:t>Leyhen</w:t>
      </w:r>
      <w:proofErr w:type="spellEnd"/>
      <w:r>
        <w:t xml:space="preserve">. Wider </w:t>
      </w:r>
      <w:proofErr w:type="spellStart"/>
      <w:r>
        <w:t>Gregorium</w:t>
      </w:r>
      <w:proofErr w:type="spellEnd"/>
      <w:r>
        <w:t xml:space="preserve"> </w:t>
      </w:r>
      <w:proofErr w:type="spellStart"/>
      <w:r>
        <w:t>vnd</w:t>
      </w:r>
      <w:proofErr w:type="spellEnd"/>
      <w:r>
        <w:t xml:space="preserve"> </w:t>
      </w:r>
      <w:proofErr w:type="spellStart"/>
      <w:r>
        <w:t>seyne</w:t>
      </w:r>
      <w:proofErr w:type="spellEnd"/>
      <w:r>
        <w:t xml:space="preserve"> </w:t>
      </w:r>
      <w:proofErr w:type="spellStart"/>
      <w:r>
        <w:t>gantze</w:t>
      </w:r>
      <w:proofErr w:type="spellEnd"/>
      <w:r>
        <w:t xml:space="preserve"> </w:t>
      </w:r>
      <w:proofErr w:type="spellStart"/>
      <w:r>
        <w:t>gesellschaft</w:t>
      </w:r>
      <w:proofErr w:type="spellEnd"/>
      <w:r>
        <w:t xml:space="preserve">. </w:t>
      </w:r>
    </w:p>
    <w:p w14:paraId="065140C5" w14:textId="77777777" w:rsidR="00D56726" w:rsidRDefault="00D56726" w:rsidP="00D56726">
      <w:pPr>
        <w:pStyle w:val="StandardWeb"/>
      </w:pPr>
      <w:proofErr w:type="spellStart"/>
      <w:r>
        <w:t>Horend</w:t>
      </w:r>
      <w:proofErr w:type="spellEnd"/>
      <w:r>
        <w:t xml:space="preserve"> </w:t>
      </w:r>
      <w:proofErr w:type="spellStart"/>
      <w:r>
        <w:t>yre</w:t>
      </w:r>
      <w:proofErr w:type="spellEnd"/>
      <w:r>
        <w:t xml:space="preserve"> </w:t>
      </w:r>
      <w:proofErr w:type="spellStart"/>
      <w:r>
        <w:t>Gregoristen</w:t>
      </w:r>
      <w:proofErr w:type="spellEnd"/>
      <w:r>
        <w:t xml:space="preserve"> </w:t>
      </w:r>
      <w:proofErr w:type="spellStart"/>
      <w:r>
        <w:t>vnd</w:t>
      </w:r>
      <w:proofErr w:type="spellEnd"/>
      <w:r>
        <w:t xml:space="preserve"> Papisten was Ezechiel spricht: Wan sich / </w:t>
      </w:r>
      <w:proofErr w:type="spellStart"/>
      <w:r>
        <w:t>eyner</w:t>
      </w:r>
      <w:proofErr w:type="spellEnd"/>
      <w:r>
        <w:t xml:space="preserve"> von mir </w:t>
      </w:r>
      <w:proofErr w:type="spellStart"/>
      <w:r>
        <w:t>keret</w:t>
      </w:r>
      <w:proofErr w:type="spellEnd"/>
      <w:r>
        <w:t xml:space="preserve"> / </w:t>
      </w:r>
      <w:proofErr w:type="spellStart"/>
      <w:r>
        <w:t>vnd</w:t>
      </w:r>
      <w:proofErr w:type="spellEnd"/>
      <w:r>
        <w:t xml:space="preserve"> setzet </w:t>
      </w:r>
      <w:proofErr w:type="spellStart"/>
      <w:r>
        <w:t>olgotzen</w:t>
      </w:r>
      <w:proofErr w:type="spellEnd"/>
      <w:r>
        <w:t xml:space="preserve"> </w:t>
      </w:r>
      <w:proofErr w:type="spellStart"/>
      <w:r>
        <w:t>yn</w:t>
      </w:r>
      <w:proofErr w:type="spellEnd"/>
      <w:r>
        <w:t xml:space="preserve"> </w:t>
      </w:r>
      <w:proofErr w:type="spellStart"/>
      <w:r>
        <w:t>seyne</w:t>
      </w:r>
      <w:proofErr w:type="spellEnd"/>
      <w:r>
        <w:t xml:space="preserve"> </w:t>
      </w:r>
      <w:proofErr w:type="spellStart"/>
      <w:r>
        <w:t>hertz</w:t>
      </w:r>
      <w:proofErr w:type="spellEnd"/>
      <w:r>
        <w:t xml:space="preserve"> / </w:t>
      </w:r>
      <w:proofErr w:type="spellStart"/>
      <w:r>
        <w:t>vnd</w:t>
      </w:r>
      <w:proofErr w:type="spellEnd"/>
      <w:r>
        <w:t xml:space="preserve"> </w:t>
      </w:r>
      <w:proofErr w:type="spellStart"/>
      <w:r>
        <w:t>kumet</w:t>
      </w:r>
      <w:proofErr w:type="spellEnd"/>
      <w:r>
        <w:t xml:space="preserve"> </w:t>
      </w:r>
      <w:proofErr w:type="spellStart"/>
      <w:r>
        <w:t>tzu</w:t>
      </w:r>
      <w:proofErr w:type="spellEnd"/>
      <w:r>
        <w:t xml:space="preserve"> </w:t>
      </w:r>
      <w:proofErr w:type="spellStart"/>
      <w:r>
        <w:t>eynem</w:t>
      </w:r>
      <w:proofErr w:type="spellEnd"/>
      <w:r>
        <w:t xml:space="preserve"> Propheten / </w:t>
      </w:r>
      <w:proofErr w:type="spellStart"/>
      <w:r>
        <w:t>vnd</w:t>
      </w:r>
      <w:proofErr w:type="spellEnd"/>
      <w:r>
        <w:t xml:space="preserve"> fraget mich durch </w:t>
      </w:r>
      <w:proofErr w:type="spellStart"/>
      <w:r>
        <w:t>yhn</w:t>
      </w:r>
      <w:proofErr w:type="spellEnd"/>
      <w:r>
        <w:t xml:space="preserve"> / </w:t>
      </w:r>
      <w:proofErr w:type="spellStart"/>
      <w:r>
        <w:t>Szo</w:t>
      </w:r>
      <w:proofErr w:type="spellEnd"/>
      <w:r>
        <w:t xml:space="preserve"> </w:t>
      </w:r>
      <w:proofErr w:type="spellStart"/>
      <w:r>
        <w:t>wil</w:t>
      </w:r>
      <w:proofErr w:type="spellEnd"/>
      <w:r>
        <w:t xml:space="preserve"> ich </w:t>
      </w:r>
      <w:proofErr w:type="spellStart"/>
      <w:r>
        <w:t>yme</w:t>
      </w:r>
      <w:proofErr w:type="spellEnd"/>
      <w:r>
        <w:t xml:space="preserve"> durch mich selber </w:t>
      </w:r>
      <w:proofErr w:type="spellStart"/>
      <w:r>
        <w:t>anthworten</w:t>
      </w:r>
      <w:proofErr w:type="spellEnd"/>
      <w:r>
        <w:t xml:space="preserve"> / </w:t>
      </w:r>
      <w:proofErr w:type="spellStart"/>
      <w:r>
        <w:t>vnd</w:t>
      </w:r>
      <w:proofErr w:type="spellEnd"/>
      <w:r>
        <w:t xml:space="preserve"> </w:t>
      </w:r>
      <w:proofErr w:type="spellStart"/>
      <w:r>
        <w:t>wil</w:t>
      </w:r>
      <w:proofErr w:type="spellEnd"/>
      <w:r>
        <w:t xml:space="preserve"> ihn </w:t>
      </w:r>
      <w:proofErr w:type="spellStart"/>
      <w:r>
        <w:t>tzu</w:t>
      </w:r>
      <w:proofErr w:type="spellEnd"/>
      <w:r>
        <w:t xml:space="preserve"> </w:t>
      </w:r>
      <w:proofErr w:type="spellStart"/>
      <w:r>
        <w:t>eynem</w:t>
      </w:r>
      <w:proofErr w:type="spellEnd"/>
      <w:r>
        <w:t xml:space="preserve"> </w:t>
      </w:r>
      <w:proofErr w:type="spellStart"/>
      <w:r>
        <w:t>exempel</w:t>
      </w:r>
      <w:proofErr w:type="spellEnd"/>
      <w:r>
        <w:t xml:space="preserve"> </w:t>
      </w:r>
      <w:proofErr w:type="spellStart"/>
      <w:r>
        <w:t>vnd</w:t>
      </w:r>
      <w:proofErr w:type="spellEnd"/>
      <w:r>
        <w:t xml:space="preserve"> </w:t>
      </w:r>
      <w:proofErr w:type="spellStart"/>
      <w:r>
        <w:t>sprichwort</w:t>
      </w:r>
      <w:proofErr w:type="spellEnd"/>
      <w:r>
        <w:t xml:space="preserve"> machen </w:t>
      </w:r>
      <w:proofErr w:type="spellStart"/>
      <w:r>
        <w:t>vnd</w:t>
      </w:r>
      <w:proofErr w:type="spellEnd"/>
      <w:r>
        <w:t xml:space="preserve"> verderben / vom </w:t>
      </w:r>
      <w:proofErr w:type="spellStart"/>
      <w:r>
        <w:t>mittell</w:t>
      </w:r>
      <w:proofErr w:type="spellEnd"/>
      <w:r>
        <w:t xml:space="preserve"> </w:t>
      </w:r>
      <w:proofErr w:type="spellStart"/>
      <w:r>
        <w:t>meynes</w:t>
      </w:r>
      <w:proofErr w:type="spellEnd"/>
      <w:r>
        <w:t xml:space="preserve"> </w:t>
      </w:r>
      <w:proofErr w:type="spellStart"/>
      <w:r>
        <w:t>volcks</w:t>
      </w:r>
      <w:proofErr w:type="spellEnd"/>
      <w:r>
        <w:t xml:space="preserve"> / </w:t>
      </w:r>
      <w:proofErr w:type="spellStart"/>
      <w:r>
        <w:t>Etzech</w:t>
      </w:r>
      <w:proofErr w:type="spellEnd"/>
      <w:r>
        <w:t xml:space="preserve">. am </w:t>
      </w:r>
      <w:proofErr w:type="spellStart"/>
      <w:r>
        <w:t>xiiii</w:t>
      </w:r>
      <w:proofErr w:type="spellEnd"/>
      <w:r>
        <w:t xml:space="preserve">. </w:t>
      </w:r>
      <w:proofErr w:type="spellStart"/>
      <w:r>
        <w:t>Sih</w:t>
      </w:r>
      <w:proofErr w:type="spellEnd"/>
      <w:r>
        <w:t xml:space="preserve"> da </w:t>
      </w:r>
      <w:proofErr w:type="spellStart"/>
      <w:r>
        <w:t>olgotzischer</w:t>
      </w:r>
      <w:proofErr w:type="spellEnd"/>
      <w:r>
        <w:t xml:space="preserve"> </w:t>
      </w:r>
      <w:proofErr w:type="spellStart"/>
      <w:r>
        <w:t>preyßer</w:t>
      </w:r>
      <w:proofErr w:type="spellEnd"/>
      <w:r>
        <w:t xml:space="preserve"> / was </w:t>
      </w:r>
      <w:proofErr w:type="spellStart"/>
      <w:r>
        <w:t>Etzechiel</w:t>
      </w:r>
      <w:proofErr w:type="spellEnd"/>
      <w:r>
        <w:t xml:space="preserve"> / von den </w:t>
      </w:r>
      <w:proofErr w:type="spellStart"/>
      <w:r>
        <w:t>bildern</w:t>
      </w:r>
      <w:proofErr w:type="spellEnd"/>
      <w:r>
        <w:t xml:space="preserve"> redet / </w:t>
      </w:r>
      <w:proofErr w:type="spellStart"/>
      <w:r>
        <w:t>vnd</w:t>
      </w:r>
      <w:proofErr w:type="spellEnd"/>
      <w:r>
        <w:t xml:space="preserve"> </w:t>
      </w:r>
      <w:proofErr w:type="spellStart"/>
      <w:r>
        <w:t>vergysse</w:t>
      </w:r>
      <w:proofErr w:type="spellEnd"/>
      <w:r>
        <w:t xml:space="preserve"> </w:t>
      </w:r>
      <w:proofErr w:type="spellStart"/>
      <w:r>
        <w:t>beleib</w:t>
      </w:r>
      <w:proofErr w:type="spellEnd"/>
      <w:r>
        <w:t xml:space="preserve"> </w:t>
      </w:r>
      <w:proofErr w:type="spellStart"/>
      <w:r>
        <w:t>nit</w:t>
      </w:r>
      <w:proofErr w:type="spellEnd"/>
      <w:r>
        <w:t xml:space="preserve"> / </w:t>
      </w:r>
      <w:proofErr w:type="spellStart"/>
      <w:r>
        <w:t>wan</w:t>
      </w:r>
      <w:proofErr w:type="spellEnd"/>
      <w:r>
        <w:t xml:space="preserve"> du </w:t>
      </w:r>
      <w:proofErr w:type="spellStart"/>
      <w:r>
        <w:t>eynen</w:t>
      </w:r>
      <w:proofErr w:type="spellEnd"/>
      <w:r>
        <w:t xml:space="preserve"> </w:t>
      </w:r>
      <w:proofErr w:type="spellStart"/>
      <w:r>
        <w:t>olgotzen</w:t>
      </w:r>
      <w:proofErr w:type="spellEnd"/>
      <w:r>
        <w:t xml:space="preserve"> oder bilde </w:t>
      </w:r>
      <w:proofErr w:type="spellStart"/>
      <w:r>
        <w:t>yn</w:t>
      </w:r>
      <w:proofErr w:type="spellEnd"/>
      <w:r>
        <w:t xml:space="preserve"> </w:t>
      </w:r>
      <w:proofErr w:type="spellStart"/>
      <w:r>
        <w:t>deyne</w:t>
      </w:r>
      <w:proofErr w:type="spellEnd"/>
      <w:r>
        <w:t xml:space="preserve"> </w:t>
      </w:r>
      <w:proofErr w:type="spellStart"/>
      <w:r>
        <w:t>hertze</w:t>
      </w:r>
      <w:proofErr w:type="spellEnd"/>
      <w:r>
        <w:t xml:space="preserve"> </w:t>
      </w:r>
      <w:proofErr w:type="spellStart"/>
      <w:r>
        <w:t>nymbst</w:t>
      </w:r>
      <w:proofErr w:type="spellEnd"/>
      <w:r>
        <w:t xml:space="preserve"> (wie das </w:t>
      </w:r>
      <w:proofErr w:type="spellStart"/>
      <w:r>
        <w:t>vile</w:t>
      </w:r>
      <w:proofErr w:type="spellEnd"/>
      <w:r>
        <w:t xml:space="preserve"> </w:t>
      </w:r>
      <w:proofErr w:type="spellStart"/>
      <w:r>
        <w:t>thund</w:t>
      </w:r>
      <w:proofErr w:type="spellEnd"/>
      <w:r>
        <w:t xml:space="preserve"> / </w:t>
      </w:r>
      <w:proofErr w:type="spellStart"/>
      <w:r>
        <w:t>alß</w:t>
      </w:r>
      <w:proofErr w:type="spellEnd"/>
      <w:r>
        <w:t xml:space="preserve"> von </w:t>
      </w:r>
      <w:proofErr w:type="spellStart"/>
      <w:r>
        <w:t>sanct</w:t>
      </w:r>
      <w:proofErr w:type="spellEnd"/>
      <w:r>
        <w:t xml:space="preserve"> Christoffels bilde gesagt ist) das dich </w:t>
      </w:r>
      <w:proofErr w:type="spellStart"/>
      <w:r>
        <w:t>got</w:t>
      </w:r>
      <w:proofErr w:type="spellEnd"/>
      <w:r>
        <w:t xml:space="preserve"> verderben </w:t>
      </w:r>
      <w:proofErr w:type="spellStart"/>
      <w:r>
        <w:t>wil</w:t>
      </w:r>
      <w:proofErr w:type="spellEnd"/>
      <w:r>
        <w:t xml:space="preserve"> </w:t>
      </w:r>
      <w:proofErr w:type="spellStart"/>
      <w:r>
        <w:t>vnd</w:t>
      </w:r>
      <w:proofErr w:type="spellEnd"/>
      <w:r>
        <w:t xml:space="preserve"> verdammen. </w:t>
      </w:r>
      <w:proofErr w:type="spellStart"/>
      <w:r>
        <w:t>vnd</w:t>
      </w:r>
      <w:proofErr w:type="spellEnd"/>
      <w:r>
        <w:t xml:space="preserve"> </w:t>
      </w:r>
      <w:proofErr w:type="spellStart"/>
      <w:r>
        <w:t>wil</w:t>
      </w:r>
      <w:proofErr w:type="spellEnd"/>
      <w:r>
        <w:t xml:space="preserve"> dir selbst antworten. Jetzo </w:t>
      </w:r>
      <w:proofErr w:type="spellStart"/>
      <w:r>
        <w:t>antwort</w:t>
      </w:r>
      <w:proofErr w:type="spellEnd"/>
      <w:r>
        <w:t xml:space="preserve"> </w:t>
      </w:r>
      <w:proofErr w:type="spellStart"/>
      <w:r>
        <w:t>vns</w:t>
      </w:r>
      <w:proofErr w:type="spellEnd"/>
      <w:r>
        <w:t xml:space="preserve"> </w:t>
      </w:r>
      <w:proofErr w:type="spellStart"/>
      <w:r>
        <w:t>got</w:t>
      </w:r>
      <w:proofErr w:type="spellEnd"/>
      <w:r>
        <w:t xml:space="preserve"> durch seine </w:t>
      </w:r>
      <w:proofErr w:type="spellStart"/>
      <w:r>
        <w:t>aygen</w:t>
      </w:r>
      <w:proofErr w:type="spellEnd"/>
      <w:r>
        <w:t xml:space="preserve"> </w:t>
      </w:r>
      <w:proofErr w:type="spellStart"/>
      <w:r>
        <w:t>wort</w:t>
      </w:r>
      <w:proofErr w:type="spellEnd"/>
      <w:r>
        <w:t xml:space="preserve"> / du </w:t>
      </w:r>
      <w:proofErr w:type="spellStart"/>
      <w:r>
        <w:t>solst</w:t>
      </w:r>
      <w:proofErr w:type="spellEnd"/>
      <w:r>
        <w:t xml:space="preserve"> </w:t>
      </w:r>
      <w:proofErr w:type="spellStart"/>
      <w:r>
        <w:t>nit</w:t>
      </w:r>
      <w:proofErr w:type="spellEnd"/>
      <w:r>
        <w:t xml:space="preserve"> Propheten besuchen / </w:t>
      </w:r>
      <w:proofErr w:type="spellStart"/>
      <w:r>
        <w:t>wil</w:t>
      </w:r>
      <w:proofErr w:type="spellEnd"/>
      <w:r>
        <w:t xml:space="preserve"> aber </w:t>
      </w:r>
      <w:proofErr w:type="spellStart"/>
      <w:r>
        <w:t>yemant</w:t>
      </w:r>
      <w:proofErr w:type="spellEnd"/>
      <w:r>
        <w:t xml:space="preserve"> </w:t>
      </w:r>
      <w:proofErr w:type="spellStart"/>
      <w:r>
        <w:t>yn</w:t>
      </w:r>
      <w:proofErr w:type="spellEnd"/>
      <w:r>
        <w:t xml:space="preserve"> </w:t>
      </w:r>
      <w:proofErr w:type="spellStart"/>
      <w:r>
        <w:t>dießen</w:t>
      </w:r>
      <w:proofErr w:type="spellEnd"/>
      <w:r>
        <w:t xml:space="preserve"> </w:t>
      </w:r>
      <w:proofErr w:type="spellStart"/>
      <w:r>
        <w:t>tzeiten</w:t>
      </w:r>
      <w:proofErr w:type="spellEnd"/>
      <w:r>
        <w:t xml:space="preserve"> Doctores / </w:t>
      </w:r>
      <w:proofErr w:type="spellStart"/>
      <w:r>
        <w:t>Magistros</w:t>
      </w:r>
      <w:proofErr w:type="spellEnd"/>
      <w:r>
        <w:t xml:space="preserve"> </w:t>
      </w:r>
      <w:proofErr w:type="spellStart"/>
      <w:r>
        <w:t>vnd</w:t>
      </w:r>
      <w:proofErr w:type="spellEnd"/>
      <w:r>
        <w:t xml:space="preserve"> </w:t>
      </w:r>
      <w:proofErr w:type="spellStart"/>
      <w:r>
        <w:t>Baccalaurios</w:t>
      </w:r>
      <w:proofErr w:type="spellEnd"/>
      <w:r>
        <w:t xml:space="preserve"> </w:t>
      </w:r>
      <w:proofErr w:type="spellStart"/>
      <w:r>
        <w:t>vmb</w:t>
      </w:r>
      <w:proofErr w:type="spellEnd"/>
      <w:r>
        <w:t xml:space="preserve"> </w:t>
      </w:r>
      <w:proofErr w:type="spellStart"/>
      <w:r>
        <w:t>soliche</w:t>
      </w:r>
      <w:proofErr w:type="spellEnd"/>
      <w:r>
        <w:t xml:space="preserve"> </w:t>
      </w:r>
      <w:proofErr w:type="spellStart"/>
      <w:r>
        <w:t>sachen</w:t>
      </w:r>
      <w:proofErr w:type="spellEnd"/>
      <w:r>
        <w:t xml:space="preserve"> anlangen / </w:t>
      </w:r>
      <w:proofErr w:type="spellStart"/>
      <w:r>
        <w:t>vnd</w:t>
      </w:r>
      <w:proofErr w:type="spellEnd"/>
      <w:r>
        <w:t xml:space="preserve"> der </w:t>
      </w:r>
      <w:proofErr w:type="spellStart"/>
      <w:r>
        <w:t>stüm</w:t>
      </w:r>
      <w:proofErr w:type="spellEnd"/>
      <w:r>
        <w:t xml:space="preserve"> </w:t>
      </w:r>
      <w:proofErr w:type="spellStart"/>
      <w:r>
        <w:t>gotis</w:t>
      </w:r>
      <w:proofErr w:type="spellEnd"/>
      <w:r>
        <w:t xml:space="preserve"> </w:t>
      </w:r>
      <w:proofErr w:type="spellStart"/>
      <w:r>
        <w:t>nit</w:t>
      </w:r>
      <w:proofErr w:type="spellEnd"/>
      <w:r>
        <w:t xml:space="preserve"> </w:t>
      </w:r>
      <w:proofErr w:type="spellStart"/>
      <w:r>
        <w:t>wil</w:t>
      </w:r>
      <w:proofErr w:type="spellEnd"/>
      <w:r>
        <w:t xml:space="preserve"> glauben </w:t>
      </w:r>
      <w:proofErr w:type="spellStart"/>
      <w:r>
        <w:t>one</w:t>
      </w:r>
      <w:proofErr w:type="spellEnd"/>
      <w:r>
        <w:t xml:space="preserve"> </w:t>
      </w:r>
      <w:proofErr w:type="spellStart"/>
      <w:r>
        <w:t>wanckell</w:t>
      </w:r>
      <w:proofErr w:type="spellEnd"/>
      <w:r>
        <w:t xml:space="preserve">. der </w:t>
      </w:r>
      <w:proofErr w:type="spellStart"/>
      <w:r>
        <w:t>hore</w:t>
      </w:r>
      <w:proofErr w:type="spellEnd"/>
      <w:r>
        <w:t xml:space="preserve"> was in </w:t>
      </w:r>
      <w:proofErr w:type="spellStart"/>
      <w:r>
        <w:t>xiiii</w:t>
      </w:r>
      <w:proofErr w:type="spellEnd"/>
      <w:r>
        <w:t xml:space="preserve">. c. </w:t>
      </w:r>
      <w:proofErr w:type="spellStart"/>
      <w:r>
        <w:t>Etze</w:t>
      </w:r>
      <w:proofErr w:type="spellEnd"/>
      <w:r>
        <w:t xml:space="preserve">. </w:t>
      </w:r>
      <w:proofErr w:type="spellStart"/>
      <w:r>
        <w:t>volget</w:t>
      </w:r>
      <w:proofErr w:type="spellEnd"/>
      <w:r>
        <w:t xml:space="preserve"> </w:t>
      </w:r>
    </w:p>
    <w:p w14:paraId="762E7717" w14:textId="77777777" w:rsidR="00D56726" w:rsidRDefault="00D56726" w:rsidP="00D56726">
      <w:pPr>
        <w:pStyle w:val="StandardWeb"/>
      </w:pPr>
      <w:r>
        <w:t xml:space="preserve">Der Prophet </w:t>
      </w:r>
      <w:proofErr w:type="spellStart"/>
      <w:r>
        <w:t>dero</w:t>
      </w:r>
      <w:proofErr w:type="spellEnd"/>
      <w:r>
        <w:t xml:space="preserve"> irren </w:t>
      </w:r>
      <w:proofErr w:type="spellStart"/>
      <w:r>
        <w:t>wirt</w:t>
      </w:r>
      <w:proofErr w:type="spellEnd"/>
      <w:r>
        <w:t xml:space="preserve"> / den hab / ich </w:t>
      </w:r>
      <w:proofErr w:type="spellStart"/>
      <w:r>
        <w:t>got</w:t>
      </w:r>
      <w:proofErr w:type="spellEnd"/>
      <w:r>
        <w:t xml:space="preserve"> </w:t>
      </w:r>
      <w:proofErr w:type="spellStart"/>
      <w:r>
        <w:t>vnd</w:t>
      </w:r>
      <w:proofErr w:type="spellEnd"/>
      <w:r>
        <w:t xml:space="preserve"> </w:t>
      </w:r>
      <w:proofErr w:type="spellStart"/>
      <w:r>
        <w:t>herr</w:t>
      </w:r>
      <w:proofErr w:type="spellEnd"/>
      <w:r>
        <w:t xml:space="preserve"> / irren gemacht / </w:t>
      </w:r>
      <w:proofErr w:type="spellStart"/>
      <w:r>
        <w:t>vnd</w:t>
      </w:r>
      <w:proofErr w:type="spellEnd"/>
      <w:r>
        <w:t xml:space="preserve"> </w:t>
      </w:r>
      <w:proofErr w:type="spellStart"/>
      <w:r>
        <w:t>wil</w:t>
      </w:r>
      <w:proofErr w:type="spellEnd"/>
      <w:r>
        <w:t xml:space="preserve"> </w:t>
      </w:r>
      <w:proofErr w:type="spellStart"/>
      <w:r>
        <w:t>yhn</w:t>
      </w:r>
      <w:proofErr w:type="spellEnd"/>
      <w:r>
        <w:t xml:space="preserve"> vom </w:t>
      </w:r>
      <w:proofErr w:type="spellStart"/>
      <w:r>
        <w:t>mittell</w:t>
      </w:r>
      <w:proofErr w:type="spellEnd"/>
      <w:r>
        <w:t xml:space="preserve"> </w:t>
      </w:r>
      <w:proofErr w:type="spellStart"/>
      <w:r>
        <w:t>meynes</w:t>
      </w:r>
      <w:proofErr w:type="spellEnd"/>
      <w:r>
        <w:t xml:space="preserve"> </w:t>
      </w:r>
      <w:proofErr w:type="spellStart"/>
      <w:r>
        <w:t>volcks</w:t>
      </w:r>
      <w:proofErr w:type="spellEnd"/>
      <w:r>
        <w:t xml:space="preserve"> vertilgen. </w:t>
      </w:r>
      <w:proofErr w:type="spellStart"/>
      <w:r>
        <w:t>Sih</w:t>
      </w:r>
      <w:proofErr w:type="spellEnd"/>
      <w:r>
        <w:t xml:space="preserve"> wie </w:t>
      </w:r>
      <w:proofErr w:type="spellStart"/>
      <w:r>
        <w:t>got</w:t>
      </w:r>
      <w:proofErr w:type="spellEnd"/>
      <w:r>
        <w:t xml:space="preserve"> beyde vertilgt den Propheten / der irret </w:t>
      </w:r>
      <w:proofErr w:type="spellStart"/>
      <w:r>
        <w:t>vnd</w:t>
      </w:r>
      <w:proofErr w:type="spellEnd"/>
      <w:r>
        <w:t xml:space="preserve"> irren macht / </w:t>
      </w:r>
      <w:proofErr w:type="spellStart"/>
      <w:r>
        <w:t>vnd</w:t>
      </w:r>
      <w:proofErr w:type="spellEnd"/>
      <w:r>
        <w:t xml:space="preserve"> den </w:t>
      </w:r>
      <w:proofErr w:type="spellStart"/>
      <w:r>
        <w:t>rathfrager</w:t>
      </w:r>
      <w:proofErr w:type="spellEnd"/>
      <w:r>
        <w:t xml:space="preserve"> / </w:t>
      </w:r>
      <w:proofErr w:type="spellStart"/>
      <w:r>
        <w:t>dero</w:t>
      </w:r>
      <w:proofErr w:type="spellEnd"/>
      <w:r>
        <w:t xml:space="preserve"> </w:t>
      </w:r>
      <w:proofErr w:type="spellStart"/>
      <w:r>
        <w:t>eynen</w:t>
      </w:r>
      <w:proofErr w:type="spellEnd"/>
      <w:r>
        <w:t xml:space="preserve"> </w:t>
      </w:r>
      <w:proofErr w:type="spellStart"/>
      <w:r>
        <w:t>solichen</w:t>
      </w:r>
      <w:proofErr w:type="spellEnd"/>
      <w:r>
        <w:t xml:space="preserve"> Propheten </w:t>
      </w:r>
      <w:proofErr w:type="spellStart"/>
      <w:r>
        <w:t>rathfraget</w:t>
      </w:r>
      <w:proofErr w:type="spellEnd"/>
      <w:r>
        <w:t xml:space="preserve"> darnach wisse dich </w:t>
      </w:r>
      <w:proofErr w:type="spellStart"/>
      <w:r>
        <w:t>tzerichten</w:t>
      </w:r>
      <w:proofErr w:type="spellEnd"/>
      <w:r>
        <w:t xml:space="preserve">. </w:t>
      </w:r>
    </w:p>
    <w:p w14:paraId="6F9BB007" w14:textId="77777777" w:rsidR="00D56726" w:rsidRDefault="00D56726" w:rsidP="00D56726">
      <w:pPr>
        <w:pStyle w:val="StandardWeb"/>
      </w:pPr>
      <w:r>
        <w:t xml:space="preserve">Wan </w:t>
      </w:r>
      <w:proofErr w:type="spellStart"/>
      <w:r>
        <w:t>eyner</w:t>
      </w:r>
      <w:proofErr w:type="spellEnd"/>
      <w:r>
        <w:t xml:space="preserve"> </w:t>
      </w:r>
      <w:proofErr w:type="spellStart"/>
      <w:r>
        <w:t>gottis</w:t>
      </w:r>
      <w:proofErr w:type="spellEnd"/>
      <w:r>
        <w:t xml:space="preserve"> </w:t>
      </w:r>
      <w:proofErr w:type="spellStart"/>
      <w:r>
        <w:t>verbott</w:t>
      </w:r>
      <w:proofErr w:type="spellEnd"/>
      <w:r>
        <w:t xml:space="preserve"> </w:t>
      </w:r>
      <w:proofErr w:type="spellStart"/>
      <w:r>
        <w:t>vnd</w:t>
      </w:r>
      <w:proofErr w:type="spellEnd"/>
      <w:r>
        <w:t xml:space="preserve"> willen weiß / soll er stracks dem selben nach </w:t>
      </w:r>
      <w:proofErr w:type="spellStart"/>
      <w:r>
        <w:t>volgen</w:t>
      </w:r>
      <w:proofErr w:type="spellEnd"/>
      <w:r>
        <w:t xml:space="preserve"> / </w:t>
      </w:r>
      <w:proofErr w:type="spellStart"/>
      <w:r>
        <w:t>vnd</w:t>
      </w:r>
      <w:proofErr w:type="spellEnd"/>
      <w:r>
        <w:t xml:space="preserve"> weder </w:t>
      </w:r>
      <w:proofErr w:type="spellStart"/>
      <w:r>
        <w:t>Engell</w:t>
      </w:r>
      <w:proofErr w:type="spellEnd"/>
      <w:r>
        <w:t xml:space="preserve"> / noch heiligen / noch Propheten </w:t>
      </w:r>
      <w:proofErr w:type="spellStart"/>
      <w:r>
        <w:t>horen</w:t>
      </w:r>
      <w:proofErr w:type="spellEnd"/>
      <w:r>
        <w:t xml:space="preserve"> / die </w:t>
      </w:r>
      <w:proofErr w:type="spellStart"/>
      <w:r>
        <w:t>yhn</w:t>
      </w:r>
      <w:proofErr w:type="spellEnd"/>
      <w:r>
        <w:t xml:space="preserve"> von </w:t>
      </w:r>
      <w:proofErr w:type="spellStart"/>
      <w:r>
        <w:t>gotlichem</w:t>
      </w:r>
      <w:proofErr w:type="spellEnd"/>
      <w:r>
        <w:t xml:space="preserve"> gebot wellen </w:t>
      </w:r>
      <w:proofErr w:type="spellStart"/>
      <w:r>
        <w:t>tzihen</w:t>
      </w:r>
      <w:proofErr w:type="spellEnd"/>
      <w:r>
        <w:t xml:space="preserve"> / </w:t>
      </w:r>
      <w:proofErr w:type="spellStart"/>
      <w:r>
        <w:t>ap</w:t>
      </w:r>
      <w:proofErr w:type="spellEnd"/>
      <w:r>
        <w:t xml:space="preserve"> sie gleich </w:t>
      </w:r>
      <w:proofErr w:type="spellStart"/>
      <w:r>
        <w:t>eynen</w:t>
      </w:r>
      <w:proofErr w:type="spellEnd"/>
      <w:r>
        <w:t xml:space="preserve"> </w:t>
      </w:r>
      <w:proofErr w:type="spellStart"/>
      <w:r>
        <w:t>scheyn</w:t>
      </w:r>
      <w:proofErr w:type="spellEnd"/>
      <w:r>
        <w:t xml:space="preserve"> </w:t>
      </w:r>
      <w:proofErr w:type="spellStart"/>
      <w:r>
        <w:t>hetten</w:t>
      </w:r>
      <w:proofErr w:type="spellEnd"/>
      <w:r>
        <w:t xml:space="preserve"> / guter </w:t>
      </w:r>
      <w:proofErr w:type="spellStart"/>
      <w:r>
        <w:t>meynung</w:t>
      </w:r>
      <w:proofErr w:type="spellEnd"/>
      <w:r>
        <w:t xml:space="preserve">. Das die </w:t>
      </w:r>
      <w:proofErr w:type="spellStart"/>
      <w:r>
        <w:t>historien</w:t>
      </w:r>
      <w:proofErr w:type="spellEnd"/>
      <w:r>
        <w:t xml:space="preserve"> .z. reg. xiii. mit lichten worten </w:t>
      </w:r>
      <w:proofErr w:type="spellStart"/>
      <w:r>
        <w:t>leret</w:t>
      </w:r>
      <w:proofErr w:type="spellEnd"/>
      <w:r>
        <w:t xml:space="preserve">. </w:t>
      </w:r>
    </w:p>
    <w:p w14:paraId="42BCF45A" w14:textId="77777777" w:rsidR="00D56726" w:rsidRDefault="00D56726" w:rsidP="00D56726">
      <w:pPr>
        <w:pStyle w:val="StandardWeb"/>
      </w:pPr>
      <w:proofErr w:type="spellStart"/>
      <w:r>
        <w:t>Got</w:t>
      </w:r>
      <w:proofErr w:type="spellEnd"/>
      <w:r>
        <w:t xml:space="preserve"> schicket seiner </w:t>
      </w:r>
      <w:proofErr w:type="spellStart"/>
      <w:r>
        <w:t>diener</w:t>
      </w:r>
      <w:proofErr w:type="spellEnd"/>
      <w:r>
        <w:t xml:space="preserve"> einen </w:t>
      </w:r>
      <w:proofErr w:type="spellStart"/>
      <w:r>
        <w:t>tzu</w:t>
      </w:r>
      <w:proofErr w:type="spellEnd"/>
      <w:r>
        <w:t xml:space="preserve"> dem </w:t>
      </w:r>
      <w:proofErr w:type="spellStart"/>
      <w:r>
        <w:t>Konig</w:t>
      </w:r>
      <w:proofErr w:type="spellEnd"/>
      <w:r>
        <w:t xml:space="preserve"> </w:t>
      </w:r>
      <w:proofErr w:type="spellStart"/>
      <w:r>
        <w:t>Hieroboam</w:t>
      </w:r>
      <w:proofErr w:type="spellEnd"/>
      <w:r>
        <w:t xml:space="preserve"> / </w:t>
      </w:r>
      <w:proofErr w:type="spellStart"/>
      <w:r>
        <w:t>vnd</w:t>
      </w:r>
      <w:proofErr w:type="spellEnd"/>
      <w:r>
        <w:t xml:space="preserve"> gebot </w:t>
      </w:r>
      <w:proofErr w:type="spellStart"/>
      <w:r>
        <w:t>ym</w:t>
      </w:r>
      <w:proofErr w:type="spellEnd"/>
      <w:r>
        <w:t xml:space="preserve"> / das er weder essen noch </w:t>
      </w:r>
      <w:proofErr w:type="spellStart"/>
      <w:r>
        <w:t>trincken</w:t>
      </w:r>
      <w:proofErr w:type="spellEnd"/>
      <w:r>
        <w:t xml:space="preserve"> </w:t>
      </w:r>
      <w:proofErr w:type="spellStart"/>
      <w:r>
        <w:t>solt</w:t>
      </w:r>
      <w:proofErr w:type="spellEnd"/>
      <w:r>
        <w:t xml:space="preserve">. Das verbot wisset / der selbe Prophet oder man </w:t>
      </w:r>
      <w:proofErr w:type="spellStart"/>
      <w:r>
        <w:t>gotis</w:t>
      </w:r>
      <w:proofErr w:type="spellEnd"/>
      <w:r>
        <w:t xml:space="preserve"> </w:t>
      </w:r>
      <w:proofErr w:type="spellStart"/>
      <w:r>
        <w:t>Semeas</w:t>
      </w:r>
      <w:proofErr w:type="spellEnd"/>
      <w:r>
        <w:t xml:space="preserve">. Aber er ließ sich durch </w:t>
      </w:r>
      <w:proofErr w:type="spellStart"/>
      <w:r>
        <w:t>eynen</w:t>
      </w:r>
      <w:proofErr w:type="spellEnd"/>
      <w:r>
        <w:t xml:space="preserve"> andern Propheten. </w:t>
      </w:r>
      <w:proofErr w:type="spellStart"/>
      <w:r>
        <w:t>verfuren</w:t>
      </w:r>
      <w:proofErr w:type="spellEnd"/>
      <w:r>
        <w:t xml:space="preserve">. Welcher sprach. Ich bin ein Prophet gleich wie du. </w:t>
      </w:r>
      <w:proofErr w:type="spellStart"/>
      <w:r>
        <w:t>Vnd</w:t>
      </w:r>
      <w:proofErr w:type="spellEnd"/>
      <w:r>
        <w:t xml:space="preserve"> der </w:t>
      </w:r>
      <w:proofErr w:type="spellStart"/>
      <w:r>
        <w:t>engel</w:t>
      </w:r>
      <w:proofErr w:type="spellEnd"/>
      <w:r>
        <w:t xml:space="preserve"> </w:t>
      </w:r>
      <w:proofErr w:type="spellStart"/>
      <w:r>
        <w:t>gots</w:t>
      </w:r>
      <w:proofErr w:type="spellEnd"/>
      <w:r>
        <w:t xml:space="preserve"> hat mich </w:t>
      </w:r>
      <w:proofErr w:type="spellStart"/>
      <w:r>
        <w:t>angeret</w:t>
      </w:r>
      <w:proofErr w:type="spellEnd"/>
      <w:r>
        <w:t xml:space="preserve">. Sagende. Für </w:t>
      </w:r>
      <w:proofErr w:type="spellStart"/>
      <w:r>
        <w:t>yen</w:t>
      </w:r>
      <w:proofErr w:type="spellEnd"/>
      <w:r>
        <w:t xml:space="preserve"> mit dir </w:t>
      </w:r>
      <w:proofErr w:type="spellStart"/>
      <w:r>
        <w:t>yn</w:t>
      </w:r>
      <w:proofErr w:type="spellEnd"/>
      <w:r>
        <w:t xml:space="preserve"> dein haus / </w:t>
      </w:r>
      <w:proofErr w:type="spellStart"/>
      <w:r>
        <w:t>auff</w:t>
      </w:r>
      <w:proofErr w:type="spellEnd"/>
      <w:r>
        <w:t xml:space="preserve"> das er esse </w:t>
      </w:r>
      <w:proofErr w:type="spellStart"/>
      <w:r>
        <w:t>vnd</w:t>
      </w:r>
      <w:proofErr w:type="spellEnd"/>
      <w:r>
        <w:t xml:space="preserve"> </w:t>
      </w:r>
      <w:proofErr w:type="spellStart"/>
      <w:r>
        <w:t>trincke</w:t>
      </w:r>
      <w:proofErr w:type="spellEnd"/>
      <w:r>
        <w:t xml:space="preserve">. Das </w:t>
      </w:r>
      <w:proofErr w:type="spellStart"/>
      <w:r>
        <w:t>dett</w:t>
      </w:r>
      <w:proofErr w:type="spellEnd"/>
      <w:r>
        <w:t xml:space="preserve"> </w:t>
      </w:r>
      <w:proofErr w:type="spellStart"/>
      <w:r>
        <w:t>Semeas</w:t>
      </w:r>
      <w:proofErr w:type="spellEnd"/>
      <w:r>
        <w:t xml:space="preserve"> / </w:t>
      </w:r>
      <w:proofErr w:type="spellStart"/>
      <w:r>
        <w:t>vnd</w:t>
      </w:r>
      <w:proofErr w:type="spellEnd"/>
      <w:r>
        <w:t xml:space="preserve"> </w:t>
      </w:r>
      <w:proofErr w:type="spellStart"/>
      <w:r>
        <w:t>waß</w:t>
      </w:r>
      <w:proofErr w:type="spellEnd"/>
      <w:r>
        <w:t xml:space="preserve"> dem munde </w:t>
      </w:r>
      <w:proofErr w:type="spellStart"/>
      <w:r>
        <w:t>gotis</w:t>
      </w:r>
      <w:proofErr w:type="spellEnd"/>
      <w:r>
        <w:t xml:space="preserve"> </w:t>
      </w:r>
      <w:proofErr w:type="spellStart"/>
      <w:r>
        <w:t>vngehorßam</w:t>
      </w:r>
      <w:proofErr w:type="spellEnd"/>
      <w:r>
        <w:t xml:space="preserve">. Derhalben ließ </w:t>
      </w:r>
      <w:proofErr w:type="spellStart"/>
      <w:r>
        <w:t>yen</w:t>
      </w:r>
      <w:proofErr w:type="spellEnd"/>
      <w:r>
        <w:t xml:space="preserve"> </w:t>
      </w:r>
      <w:proofErr w:type="spellStart"/>
      <w:r>
        <w:t>got</w:t>
      </w:r>
      <w:proofErr w:type="spellEnd"/>
      <w:r>
        <w:t xml:space="preserve"> </w:t>
      </w:r>
      <w:proofErr w:type="spellStart"/>
      <w:r>
        <w:t>tzerreissen</w:t>
      </w:r>
      <w:proofErr w:type="spellEnd"/>
      <w:r>
        <w:t xml:space="preserve"> von </w:t>
      </w:r>
      <w:proofErr w:type="spellStart"/>
      <w:r>
        <w:t>eynem</w:t>
      </w:r>
      <w:proofErr w:type="spellEnd"/>
      <w:r>
        <w:t xml:space="preserve"> </w:t>
      </w:r>
      <w:proofErr w:type="spellStart"/>
      <w:r>
        <w:t>Lauhen</w:t>
      </w:r>
      <w:proofErr w:type="spellEnd"/>
      <w:r>
        <w:t xml:space="preserve">. </w:t>
      </w:r>
    </w:p>
    <w:p w14:paraId="65F70B9E" w14:textId="77777777" w:rsidR="00D56726" w:rsidRDefault="00D56726" w:rsidP="00D56726">
      <w:pPr>
        <w:pStyle w:val="StandardWeb"/>
      </w:pPr>
      <w:proofErr w:type="spellStart"/>
      <w:r>
        <w:t>Sih</w:t>
      </w:r>
      <w:proofErr w:type="spellEnd"/>
      <w:r>
        <w:t xml:space="preserve"> </w:t>
      </w:r>
      <w:proofErr w:type="spellStart"/>
      <w:r>
        <w:t>wan</w:t>
      </w:r>
      <w:proofErr w:type="spellEnd"/>
      <w:r>
        <w:t xml:space="preserve"> wir </w:t>
      </w:r>
      <w:proofErr w:type="spellStart"/>
      <w:r>
        <w:t>wort</w:t>
      </w:r>
      <w:proofErr w:type="spellEnd"/>
      <w:r>
        <w:t xml:space="preserve"> des </w:t>
      </w:r>
      <w:proofErr w:type="spellStart"/>
      <w:r>
        <w:t>hern</w:t>
      </w:r>
      <w:proofErr w:type="spellEnd"/>
      <w:r>
        <w:t xml:space="preserve"> haben / </w:t>
      </w:r>
      <w:proofErr w:type="spellStart"/>
      <w:r>
        <w:t>vnd</w:t>
      </w:r>
      <w:proofErr w:type="spellEnd"/>
      <w:r>
        <w:t xml:space="preserve"> wollen </w:t>
      </w:r>
      <w:proofErr w:type="spellStart"/>
      <w:r>
        <w:t>gotis</w:t>
      </w:r>
      <w:proofErr w:type="spellEnd"/>
      <w:r>
        <w:t xml:space="preserve"> </w:t>
      </w:r>
      <w:proofErr w:type="spellStart"/>
      <w:r>
        <w:t>mund</w:t>
      </w:r>
      <w:proofErr w:type="spellEnd"/>
      <w:r>
        <w:t xml:space="preserve"> </w:t>
      </w:r>
      <w:proofErr w:type="spellStart"/>
      <w:r>
        <w:t>vngehorßam</w:t>
      </w:r>
      <w:proofErr w:type="spellEnd"/>
      <w:r>
        <w:t xml:space="preserve"> sein / </w:t>
      </w:r>
      <w:proofErr w:type="spellStart"/>
      <w:r>
        <w:t>vnnd</w:t>
      </w:r>
      <w:proofErr w:type="spellEnd"/>
      <w:r>
        <w:t xml:space="preserve"> </w:t>
      </w:r>
      <w:proofErr w:type="spellStart"/>
      <w:r>
        <w:t>vns</w:t>
      </w:r>
      <w:proofErr w:type="spellEnd"/>
      <w:r>
        <w:t xml:space="preserve"> durch einen andern lassen </w:t>
      </w:r>
      <w:proofErr w:type="spellStart"/>
      <w:r>
        <w:t>vberreden</w:t>
      </w:r>
      <w:proofErr w:type="spellEnd"/>
      <w:r>
        <w:t xml:space="preserve"> </w:t>
      </w:r>
      <w:proofErr w:type="spellStart"/>
      <w:r>
        <w:t>vnd</w:t>
      </w:r>
      <w:proofErr w:type="spellEnd"/>
      <w:r>
        <w:t xml:space="preserve"> </w:t>
      </w:r>
      <w:proofErr w:type="spellStart"/>
      <w:r>
        <w:t>betrigen</w:t>
      </w:r>
      <w:proofErr w:type="spellEnd"/>
      <w:r>
        <w:t xml:space="preserve"> / </w:t>
      </w:r>
      <w:proofErr w:type="spellStart"/>
      <w:r>
        <w:t>ßo</w:t>
      </w:r>
      <w:proofErr w:type="spellEnd"/>
      <w:r>
        <w:t xml:space="preserve"> </w:t>
      </w:r>
      <w:proofErr w:type="spellStart"/>
      <w:r>
        <w:t>mussen</w:t>
      </w:r>
      <w:proofErr w:type="spellEnd"/>
      <w:r>
        <w:t xml:space="preserve"> wir sterben. Ab gleich der </w:t>
      </w:r>
      <w:proofErr w:type="spellStart"/>
      <w:r>
        <w:t>vberreder</w:t>
      </w:r>
      <w:proofErr w:type="spellEnd"/>
      <w:r>
        <w:t xml:space="preserve"> aber </w:t>
      </w:r>
      <w:proofErr w:type="spellStart"/>
      <w:r>
        <w:t>betrieger</w:t>
      </w:r>
      <w:proofErr w:type="spellEnd"/>
      <w:r>
        <w:t xml:space="preserve"> / </w:t>
      </w:r>
      <w:proofErr w:type="spellStart"/>
      <w:r>
        <w:t>gestalt</w:t>
      </w:r>
      <w:proofErr w:type="spellEnd"/>
      <w:r>
        <w:t xml:space="preserve"> hat eines Propheten / </w:t>
      </w:r>
      <w:proofErr w:type="spellStart"/>
      <w:r>
        <w:t>eynes</w:t>
      </w:r>
      <w:proofErr w:type="spellEnd"/>
      <w:r>
        <w:t xml:space="preserve"> </w:t>
      </w:r>
      <w:proofErr w:type="spellStart"/>
      <w:r>
        <w:t>engels</w:t>
      </w:r>
      <w:proofErr w:type="spellEnd"/>
      <w:r>
        <w:t xml:space="preserve"> / </w:t>
      </w:r>
      <w:proofErr w:type="spellStart"/>
      <w:r>
        <w:t>eynes</w:t>
      </w:r>
      <w:proofErr w:type="spellEnd"/>
      <w:r>
        <w:t xml:space="preserve"> </w:t>
      </w:r>
      <w:proofErr w:type="spellStart"/>
      <w:r>
        <w:t>lerers</w:t>
      </w:r>
      <w:proofErr w:type="spellEnd"/>
      <w:r>
        <w:t xml:space="preserve"> / </w:t>
      </w:r>
      <w:proofErr w:type="spellStart"/>
      <w:r>
        <w:t>eynes</w:t>
      </w:r>
      <w:proofErr w:type="spellEnd"/>
      <w:r>
        <w:t xml:space="preserve"> Christen / welcher dir Christliche </w:t>
      </w:r>
      <w:proofErr w:type="spellStart"/>
      <w:r>
        <w:t>voltat</w:t>
      </w:r>
      <w:proofErr w:type="spellEnd"/>
      <w:r>
        <w:t xml:space="preserve"> pflegen / essen </w:t>
      </w:r>
      <w:proofErr w:type="spellStart"/>
      <w:r>
        <w:t>vnd</w:t>
      </w:r>
      <w:proofErr w:type="spellEnd"/>
      <w:r>
        <w:t xml:space="preserve"> </w:t>
      </w:r>
      <w:proofErr w:type="spellStart"/>
      <w:r>
        <w:t>drincken</w:t>
      </w:r>
      <w:proofErr w:type="spellEnd"/>
      <w:r>
        <w:t xml:space="preserve"> geben </w:t>
      </w:r>
      <w:proofErr w:type="spellStart"/>
      <w:r>
        <w:t>wil</w:t>
      </w:r>
      <w:proofErr w:type="spellEnd"/>
      <w:r>
        <w:t xml:space="preserve"> / </w:t>
      </w:r>
      <w:proofErr w:type="spellStart"/>
      <w:r>
        <w:t>vnd</w:t>
      </w:r>
      <w:proofErr w:type="spellEnd"/>
      <w:r>
        <w:t xml:space="preserve"> </w:t>
      </w:r>
      <w:proofErr w:type="spellStart"/>
      <w:r>
        <w:t>seyne</w:t>
      </w:r>
      <w:proofErr w:type="spellEnd"/>
      <w:r>
        <w:t xml:space="preserve"> </w:t>
      </w:r>
      <w:proofErr w:type="spellStart"/>
      <w:r>
        <w:t>woltat</w:t>
      </w:r>
      <w:proofErr w:type="spellEnd"/>
      <w:r>
        <w:t xml:space="preserve"> verhindert dich an </w:t>
      </w:r>
      <w:proofErr w:type="spellStart"/>
      <w:r>
        <w:t>gottlichem</w:t>
      </w:r>
      <w:proofErr w:type="spellEnd"/>
      <w:r>
        <w:t xml:space="preserve"> gebot </w:t>
      </w:r>
      <w:proofErr w:type="spellStart"/>
      <w:r>
        <w:t>vnd</w:t>
      </w:r>
      <w:proofErr w:type="spellEnd"/>
      <w:r>
        <w:t xml:space="preserve"> </w:t>
      </w:r>
      <w:proofErr w:type="spellStart"/>
      <w:r>
        <w:t>wort</w:t>
      </w:r>
      <w:proofErr w:type="spellEnd"/>
      <w:r>
        <w:t xml:space="preserve"> / </w:t>
      </w:r>
      <w:proofErr w:type="spellStart"/>
      <w:r>
        <w:t>salstu</w:t>
      </w:r>
      <w:proofErr w:type="spellEnd"/>
      <w:r>
        <w:t xml:space="preserve"> </w:t>
      </w:r>
      <w:proofErr w:type="spellStart"/>
      <w:r>
        <w:t>ym</w:t>
      </w:r>
      <w:proofErr w:type="spellEnd"/>
      <w:r>
        <w:t xml:space="preserve"> mit nicht </w:t>
      </w:r>
      <w:proofErr w:type="spellStart"/>
      <w:r>
        <w:t>wolgen</w:t>
      </w:r>
      <w:proofErr w:type="spellEnd"/>
      <w:r>
        <w:t xml:space="preserve"> / ab er </w:t>
      </w:r>
      <w:proofErr w:type="spellStart"/>
      <w:r>
        <w:t>gleych</w:t>
      </w:r>
      <w:proofErr w:type="spellEnd"/>
      <w:r>
        <w:t xml:space="preserve"> ein dicker / </w:t>
      </w:r>
      <w:proofErr w:type="spellStart"/>
      <w:r>
        <w:t>starcker</w:t>
      </w:r>
      <w:proofErr w:type="spellEnd"/>
      <w:r>
        <w:t xml:space="preserve"> / </w:t>
      </w:r>
      <w:proofErr w:type="spellStart"/>
      <w:r>
        <w:t>veyter</w:t>
      </w:r>
      <w:proofErr w:type="spellEnd"/>
      <w:r>
        <w:t xml:space="preserve"> </w:t>
      </w:r>
      <w:proofErr w:type="spellStart"/>
      <w:r>
        <w:t>Monich</w:t>
      </w:r>
      <w:proofErr w:type="spellEnd"/>
      <w:r>
        <w:t xml:space="preserve"> </w:t>
      </w:r>
      <w:proofErr w:type="spellStart"/>
      <w:r>
        <w:t>vnd</w:t>
      </w:r>
      <w:proofErr w:type="spellEnd"/>
      <w:r>
        <w:t xml:space="preserve"> </w:t>
      </w:r>
      <w:proofErr w:type="spellStart"/>
      <w:r>
        <w:t>doctor</w:t>
      </w:r>
      <w:proofErr w:type="spellEnd"/>
      <w:r>
        <w:t xml:space="preserve"> wer. </w:t>
      </w:r>
      <w:proofErr w:type="spellStart"/>
      <w:r>
        <w:t>Volgestu</w:t>
      </w:r>
      <w:proofErr w:type="spellEnd"/>
      <w:r>
        <w:t xml:space="preserve"> aber </w:t>
      </w:r>
      <w:proofErr w:type="spellStart"/>
      <w:r>
        <w:t>yemand</w:t>
      </w:r>
      <w:proofErr w:type="spellEnd"/>
      <w:r>
        <w:t xml:space="preserve"> von wegen </w:t>
      </w:r>
      <w:proofErr w:type="spellStart"/>
      <w:r>
        <w:t>seynes</w:t>
      </w:r>
      <w:proofErr w:type="spellEnd"/>
      <w:r>
        <w:t xml:space="preserve"> </w:t>
      </w:r>
      <w:proofErr w:type="spellStart"/>
      <w:r>
        <w:t>standes</w:t>
      </w:r>
      <w:proofErr w:type="spellEnd"/>
      <w:r>
        <w:t xml:space="preserve"> / </w:t>
      </w:r>
      <w:proofErr w:type="spellStart"/>
      <w:r>
        <w:t>scheynes</w:t>
      </w:r>
      <w:proofErr w:type="spellEnd"/>
      <w:r>
        <w:t xml:space="preserve"> / </w:t>
      </w:r>
      <w:proofErr w:type="spellStart"/>
      <w:r>
        <w:t>schoner</w:t>
      </w:r>
      <w:proofErr w:type="spellEnd"/>
      <w:r>
        <w:t xml:space="preserve"> </w:t>
      </w:r>
      <w:proofErr w:type="spellStart"/>
      <w:r>
        <w:t>wort</w:t>
      </w:r>
      <w:proofErr w:type="spellEnd"/>
      <w:r>
        <w:t xml:space="preserve"> / </w:t>
      </w:r>
      <w:proofErr w:type="spellStart"/>
      <w:r>
        <w:t>vnd</w:t>
      </w:r>
      <w:proofErr w:type="spellEnd"/>
      <w:r>
        <w:t xml:space="preserve"> </w:t>
      </w:r>
      <w:proofErr w:type="spellStart"/>
      <w:r>
        <w:t>fruntlicher</w:t>
      </w:r>
      <w:proofErr w:type="spellEnd"/>
      <w:r>
        <w:t xml:space="preserve"> </w:t>
      </w:r>
      <w:proofErr w:type="spellStart"/>
      <w:r>
        <w:t>ertzeygung</w:t>
      </w:r>
      <w:proofErr w:type="spellEnd"/>
      <w:r>
        <w:t xml:space="preserve"> / </w:t>
      </w:r>
      <w:proofErr w:type="spellStart"/>
      <w:r>
        <w:t>vnd</w:t>
      </w:r>
      <w:proofErr w:type="spellEnd"/>
      <w:r>
        <w:t xml:space="preserve"> </w:t>
      </w:r>
      <w:proofErr w:type="spellStart"/>
      <w:r>
        <w:t>felst</w:t>
      </w:r>
      <w:proofErr w:type="spellEnd"/>
      <w:r>
        <w:t xml:space="preserve"> </w:t>
      </w:r>
      <w:proofErr w:type="spellStart"/>
      <w:r>
        <w:t>alßo</w:t>
      </w:r>
      <w:proofErr w:type="spellEnd"/>
      <w:r>
        <w:t xml:space="preserve"> aus </w:t>
      </w:r>
      <w:proofErr w:type="spellStart"/>
      <w:r>
        <w:t>gotlichem</w:t>
      </w:r>
      <w:proofErr w:type="spellEnd"/>
      <w:r>
        <w:t xml:space="preserve"> verbot / </w:t>
      </w:r>
      <w:proofErr w:type="spellStart"/>
      <w:r>
        <w:t>mustu</w:t>
      </w:r>
      <w:proofErr w:type="spellEnd"/>
      <w:r>
        <w:t xml:space="preserve"> gewißlich sterben (wie </w:t>
      </w:r>
      <w:proofErr w:type="spellStart"/>
      <w:r>
        <w:t>Semeas</w:t>
      </w:r>
      <w:proofErr w:type="spellEnd"/>
      <w:r>
        <w:t xml:space="preserve">) von dem </w:t>
      </w:r>
      <w:proofErr w:type="spellStart"/>
      <w:r>
        <w:t>Lauhen</w:t>
      </w:r>
      <w:proofErr w:type="spellEnd"/>
      <w:r>
        <w:t xml:space="preserve"> / </w:t>
      </w:r>
      <w:proofErr w:type="spellStart"/>
      <w:r>
        <w:t>dero</w:t>
      </w:r>
      <w:proofErr w:type="spellEnd"/>
      <w:r>
        <w:t xml:space="preserve"> die </w:t>
      </w:r>
      <w:proofErr w:type="spellStart"/>
      <w:r>
        <w:t>welt</w:t>
      </w:r>
      <w:proofErr w:type="spellEnd"/>
      <w:r>
        <w:t xml:space="preserve"> </w:t>
      </w:r>
      <w:proofErr w:type="spellStart"/>
      <w:r>
        <w:t>vmbgeht</w:t>
      </w:r>
      <w:proofErr w:type="spellEnd"/>
      <w:r>
        <w:t xml:space="preserve"> / </w:t>
      </w:r>
      <w:proofErr w:type="spellStart"/>
      <w:r>
        <w:t>eynen</w:t>
      </w:r>
      <w:proofErr w:type="spellEnd"/>
      <w:r>
        <w:t xml:space="preserve"> </w:t>
      </w:r>
      <w:proofErr w:type="spellStart"/>
      <w:r>
        <w:t>tzu</w:t>
      </w:r>
      <w:proofErr w:type="spellEnd"/>
      <w:r>
        <w:t xml:space="preserve"> suchen / den er </w:t>
      </w:r>
      <w:proofErr w:type="spellStart"/>
      <w:r>
        <w:t>verschlincken</w:t>
      </w:r>
      <w:proofErr w:type="spellEnd"/>
      <w:r>
        <w:t xml:space="preserve"> </w:t>
      </w:r>
      <w:proofErr w:type="spellStart"/>
      <w:r>
        <w:t>mog</w:t>
      </w:r>
      <w:proofErr w:type="spellEnd"/>
      <w:r>
        <w:t xml:space="preserve">. </w:t>
      </w:r>
    </w:p>
    <w:p w14:paraId="51858DF4" w14:textId="77777777" w:rsidR="00D56726" w:rsidRDefault="00D56726" w:rsidP="00D56726">
      <w:pPr>
        <w:pStyle w:val="StandardWeb"/>
      </w:pPr>
      <w:proofErr w:type="spellStart"/>
      <w:r>
        <w:t>Alßo</w:t>
      </w:r>
      <w:proofErr w:type="spellEnd"/>
      <w:r>
        <w:t xml:space="preserve"> </w:t>
      </w:r>
      <w:proofErr w:type="spellStart"/>
      <w:r>
        <w:t>erwurget</w:t>
      </w:r>
      <w:proofErr w:type="spellEnd"/>
      <w:r>
        <w:t xml:space="preserve"> </w:t>
      </w:r>
      <w:proofErr w:type="spellStart"/>
      <w:r>
        <w:t>gott</w:t>
      </w:r>
      <w:proofErr w:type="spellEnd"/>
      <w:r>
        <w:t xml:space="preserve"> die </w:t>
      </w:r>
      <w:proofErr w:type="spellStart"/>
      <w:r>
        <w:t>Sone</w:t>
      </w:r>
      <w:proofErr w:type="spellEnd"/>
      <w:r>
        <w:t xml:space="preserve"> </w:t>
      </w:r>
      <w:proofErr w:type="spellStart"/>
      <w:r>
        <w:t>Aaronis</w:t>
      </w:r>
      <w:proofErr w:type="spellEnd"/>
      <w:r>
        <w:t xml:space="preserve"> Nadab </w:t>
      </w:r>
      <w:proofErr w:type="spellStart"/>
      <w:r>
        <w:t>vnd</w:t>
      </w:r>
      <w:proofErr w:type="spellEnd"/>
      <w:r>
        <w:t xml:space="preserve"> </w:t>
      </w:r>
      <w:proofErr w:type="spellStart"/>
      <w:r>
        <w:t>Abiu</w:t>
      </w:r>
      <w:proofErr w:type="spellEnd"/>
      <w:r>
        <w:t xml:space="preserve"> / </w:t>
      </w:r>
      <w:proofErr w:type="spellStart"/>
      <w:r>
        <w:t>Drumb</w:t>
      </w:r>
      <w:proofErr w:type="spellEnd"/>
      <w:r>
        <w:t xml:space="preserve"> das sie </w:t>
      </w:r>
      <w:proofErr w:type="spellStart"/>
      <w:r>
        <w:t>frombde</w:t>
      </w:r>
      <w:proofErr w:type="spellEnd"/>
      <w:r>
        <w:t xml:space="preserve"> </w:t>
      </w:r>
      <w:proofErr w:type="spellStart"/>
      <w:r>
        <w:t>fewr</w:t>
      </w:r>
      <w:proofErr w:type="spellEnd"/>
      <w:r>
        <w:t xml:space="preserve"> vor </w:t>
      </w:r>
      <w:proofErr w:type="spellStart"/>
      <w:r>
        <w:t>got</w:t>
      </w:r>
      <w:proofErr w:type="spellEnd"/>
      <w:r>
        <w:t xml:space="preserve"> </w:t>
      </w:r>
      <w:proofErr w:type="spellStart"/>
      <w:r>
        <w:t>opfferten</w:t>
      </w:r>
      <w:proofErr w:type="spellEnd"/>
      <w:r>
        <w:t xml:space="preserve"> / das </w:t>
      </w:r>
      <w:proofErr w:type="spellStart"/>
      <w:r>
        <w:t>yen</w:t>
      </w:r>
      <w:proofErr w:type="spellEnd"/>
      <w:r>
        <w:t xml:space="preserve"> </w:t>
      </w:r>
      <w:proofErr w:type="spellStart"/>
      <w:r>
        <w:t>nit</w:t>
      </w:r>
      <w:proofErr w:type="spellEnd"/>
      <w:r>
        <w:t xml:space="preserve"> geboten was. </w:t>
      </w:r>
      <w:proofErr w:type="spellStart"/>
      <w:r>
        <w:t>Leui</w:t>
      </w:r>
      <w:proofErr w:type="spellEnd"/>
      <w:r>
        <w:t xml:space="preserve">. x. </w:t>
      </w:r>
    </w:p>
    <w:p w14:paraId="0BA3B684" w14:textId="77777777" w:rsidR="00D56726" w:rsidRDefault="00D56726" w:rsidP="00D56726">
      <w:pPr>
        <w:pStyle w:val="StandardWeb"/>
      </w:pPr>
      <w:proofErr w:type="spellStart"/>
      <w:r>
        <w:t>Sih</w:t>
      </w:r>
      <w:proofErr w:type="spellEnd"/>
      <w:r>
        <w:t xml:space="preserve"> </w:t>
      </w:r>
      <w:proofErr w:type="spellStart"/>
      <w:r>
        <w:t>wan</w:t>
      </w:r>
      <w:proofErr w:type="spellEnd"/>
      <w:r>
        <w:t xml:space="preserve"> einer ein </w:t>
      </w:r>
      <w:proofErr w:type="spellStart"/>
      <w:r>
        <w:t>fewer</w:t>
      </w:r>
      <w:proofErr w:type="spellEnd"/>
      <w:r>
        <w:t xml:space="preserve"> </w:t>
      </w:r>
      <w:proofErr w:type="spellStart"/>
      <w:r>
        <w:t>antzundet</w:t>
      </w:r>
      <w:proofErr w:type="spellEnd"/>
      <w:r>
        <w:t xml:space="preserve"> / das dem </w:t>
      </w:r>
      <w:proofErr w:type="spellStart"/>
      <w:r>
        <w:t>fewer</w:t>
      </w:r>
      <w:proofErr w:type="spellEnd"/>
      <w:r>
        <w:t xml:space="preserve"> des </w:t>
      </w:r>
      <w:proofErr w:type="spellStart"/>
      <w:r>
        <w:t>hern</w:t>
      </w:r>
      <w:proofErr w:type="spellEnd"/>
      <w:r>
        <w:t xml:space="preserve"> </w:t>
      </w:r>
      <w:proofErr w:type="spellStart"/>
      <w:r>
        <w:t>ym</w:t>
      </w:r>
      <w:proofErr w:type="spellEnd"/>
      <w:r>
        <w:t xml:space="preserve"> </w:t>
      </w:r>
      <w:proofErr w:type="spellStart"/>
      <w:r>
        <w:t>weßen</w:t>
      </w:r>
      <w:proofErr w:type="spellEnd"/>
      <w:r>
        <w:t xml:space="preserve"> </w:t>
      </w:r>
      <w:proofErr w:type="spellStart"/>
      <w:r>
        <w:t>vnd</w:t>
      </w:r>
      <w:proofErr w:type="spellEnd"/>
      <w:r>
        <w:t xml:space="preserve"> </w:t>
      </w:r>
      <w:proofErr w:type="spellStart"/>
      <w:r>
        <w:t>hitze</w:t>
      </w:r>
      <w:proofErr w:type="spellEnd"/>
      <w:r>
        <w:t xml:space="preserve"> gleich was / </w:t>
      </w:r>
      <w:proofErr w:type="spellStart"/>
      <w:r>
        <w:t>dannest</w:t>
      </w:r>
      <w:proofErr w:type="spellEnd"/>
      <w:r>
        <w:t xml:space="preserve"> </w:t>
      </w:r>
      <w:proofErr w:type="spellStart"/>
      <w:r>
        <w:t>wan</w:t>
      </w:r>
      <w:proofErr w:type="spellEnd"/>
      <w:r>
        <w:t xml:space="preserve"> </w:t>
      </w:r>
      <w:proofErr w:type="spellStart"/>
      <w:r>
        <w:t>eß</w:t>
      </w:r>
      <w:proofErr w:type="spellEnd"/>
      <w:r>
        <w:t xml:space="preserve"> </w:t>
      </w:r>
      <w:proofErr w:type="spellStart"/>
      <w:r>
        <w:t>frombd</w:t>
      </w:r>
      <w:proofErr w:type="spellEnd"/>
      <w:r>
        <w:t xml:space="preserve"> was / straffet </w:t>
      </w:r>
      <w:proofErr w:type="spellStart"/>
      <w:r>
        <w:t>got</w:t>
      </w:r>
      <w:proofErr w:type="spellEnd"/>
      <w:r>
        <w:t xml:space="preserve"> / die </w:t>
      </w:r>
      <w:proofErr w:type="spellStart"/>
      <w:r>
        <w:t>yene</w:t>
      </w:r>
      <w:proofErr w:type="spellEnd"/>
      <w:r>
        <w:t xml:space="preserve"> / die </w:t>
      </w:r>
      <w:proofErr w:type="spellStart"/>
      <w:r>
        <w:t>solchs</w:t>
      </w:r>
      <w:proofErr w:type="spellEnd"/>
      <w:r>
        <w:t xml:space="preserve"> </w:t>
      </w:r>
      <w:proofErr w:type="spellStart"/>
      <w:r>
        <w:t>fewr</w:t>
      </w:r>
      <w:proofErr w:type="spellEnd"/>
      <w:r>
        <w:t xml:space="preserve"> </w:t>
      </w:r>
      <w:proofErr w:type="spellStart"/>
      <w:r>
        <w:t>opfferten</w:t>
      </w:r>
      <w:proofErr w:type="spellEnd"/>
      <w:r>
        <w:t xml:space="preserve">. </w:t>
      </w:r>
    </w:p>
    <w:p w14:paraId="229D9682" w14:textId="77777777" w:rsidR="00D56726" w:rsidRDefault="00D56726" w:rsidP="00D56726">
      <w:pPr>
        <w:pStyle w:val="StandardWeb"/>
      </w:pPr>
      <w:r>
        <w:t xml:space="preserve">Demnach sag ich / ab gleich </w:t>
      </w:r>
      <w:proofErr w:type="spellStart"/>
      <w:r>
        <w:t>bildnis</w:t>
      </w:r>
      <w:proofErr w:type="spellEnd"/>
      <w:r>
        <w:t xml:space="preserve"> </w:t>
      </w:r>
      <w:proofErr w:type="spellStart"/>
      <w:r>
        <w:t>antzeig</w:t>
      </w:r>
      <w:proofErr w:type="spellEnd"/>
      <w:r>
        <w:t xml:space="preserve"> </w:t>
      </w:r>
      <w:proofErr w:type="spellStart"/>
      <w:r>
        <w:t>hetten</w:t>
      </w:r>
      <w:proofErr w:type="spellEnd"/>
      <w:r>
        <w:t xml:space="preserve"> </w:t>
      </w:r>
      <w:proofErr w:type="spellStart"/>
      <w:r>
        <w:t>eynes</w:t>
      </w:r>
      <w:proofErr w:type="spellEnd"/>
      <w:r>
        <w:t xml:space="preserve"> guten </w:t>
      </w:r>
      <w:proofErr w:type="spellStart"/>
      <w:r>
        <w:t>dingks</w:t>
      </w:r>
      <w:proofErr w:type="spellEnd"/>
      <w:r>
        <w:t xml:space="preserve"> / </w:t>
      </w:r>
      <w:proofErr w:type="spellStart"/>
      <w:r>
        <w:t>dannest</w:t>
      </w:r>
      <w:proofErr w:type="spellEnd"/>
      <w:r>
        <w:t xml:space="preserve"> sollen wir sie </w:t>
      </w:r>
      <w:proofErr w:type="spellStart"/>
      <w:r>
        <w:t>nit</w:t>
      </w:r>
      <w:proofErr w:type="spellEnd"/>
      <w:r>
        <w:t xml:space="preserve"> leiden / in den </w:t>
      </w:r>
      <w:proofErr w:type="spellStart"/>
      <w:r>
        <w:t>kirchen</w:t>
      </w:r>
      <w:proofErr w:type="spellEnd"/>
      <w:r>
        <w:t xml:space="preserve"> / </w:t>
      </w:r>
      <w:proofErr w:type="spellStart"/>
      <w:r>
        <w:t>vnd</w:t>
      </w:r>
      <w:proofErr w:type="spellEnd"/>
      <w:r>
        <w:t xml:space="preserve"> </w:t>
      </w:r>
      <w:proofErr w:type="spellStart"/>
      <w:r>
        <w:t>vnther</w:t>
      </w:r>
      <w:proofErr w:type="spellEnd"/>
      <w:r>
        <w:t xml:space="preserve"> den </w:t>
      </w:r>
      <w:proofErr w:type="spellStart"/>
      <w:r>
        <w:t>glauwbigen</w:t>
      </w:r>
      <w:proofErr w:type="spellEnd"/>
      <w:r>
        <w:t xml:space="preserve"> / </w:t>
      </w:r>
      <w:proofErr w:type="spellStart"/>
      <w:r>
        <w:t>alß</w:t>
      </w:r>
      <w:proofErr w:type="spellEnd"/>
      <w:r>
        <w:t xml:space="preserve"> </w:t>
      </w:r>
      <w:proofErr w:type="spellStart"/>
      <w:r>
        <w:t>Balam</w:t>
      </w:r>
      <w:proofErr w:type="spellEnd"/>
      <w:r>
        <w:t xml:space="preserve"> hat </w:t>
      </w:r>
      <w:proofErr w:type="spellStart"/>
      <w:r>
        <w:t>mussen</w:t>
      </w:r>
      <w:proofErr w:type="spellEnd"/>
      <w:r>
        <w:t xml:space="preserve"> bekennen. Sagend. </w:t>
      </w:r>
      <w:proofErr w:type="spellStart"/>
      <w:r>
        <w:t>Eß</w:t>
      </w:r>
      <w:proofErr w:type="spellEnd"/>
      <w:r>
        <w:t xml:space="preserve"> ist </w:t>
      </w:r>
      <w:proofErr w:type="spellStart"/>
      <w:r>
        <w:t>keyn</w:t>
      </w:r>
      <w:proofErr w:type="spellEnd"/>
      <w:r>
        <w:t xml:space="preserve"> </w:t>
      </w:r>
      <w:proofErr w:type="spellStart"/>
      <w:r>
        <w:t>bildnis</w:t>
      </w:r>
      <w:proofErr w:type="spellEnd"/>
      <w:r>
        <w:t xml:space="preserve"> in </w:t>
      </w:r>
      <w:proofErr w:type="spellStart"/>
      <w:r>
        <w:t>Jaacob</w:t>
      </w:r>
      <w:proofErr w:type="spellEnd"/>
      <w:r>
        <w:t xml:space="preserve"> / </w:t>
      </w:r>
      <w:proofErr w:type="spellStart"/>
      <w:r>
        <w:t>vnd</w:t>
      </w:r>
      <w:proofErr w:type="spellEnd"/>
      <w:r>
        <w:t xml:space="preserve"> </w:t>
      </w:r>
      <w:proofErr w:type="spellStart"/>
      <w:r>
        <w:t>keyn</w:t>
      </w:r>
      <w:proofErr w:type="spellEnd"/>
      <w:r>
        <w:t xml:space="preserve"> </w:t>
      </w:r>
      <w:proofErr w:type="spellStart"/>
      <w:r>
        <w:t>olgotz</w:t>
      </w:r>
      <w:proofErr w:type="spellEnd"/>
      <w:r>
        <w:t xml:space="preserve"> in </w:t>
      </w:r>
      <w:proofErr w:type="spellStart"/>
      <w:r>
        <w:t>Israhel</w:t>
      </w:r>
      <w:proofErr w:type="spellEnd"/>
      <w:r>
        <w:t xml:space="preserve">. </w:t>
      </w:r>
      <w:proofErr w:type="spellStart"/>
      <w:r>
        <w:t>Nume</w:t>
      </w:r>
      <w:proofErr w:type="spellEnd"/>
      <w:r>
        <w:t xml:space="preserve">. xxiii. </w:t>
      </w:r>
      <w:proofErr w:type="spellStart"/>
      <w:r>
        <w:t>vnd</w:t>
      </w:r>
      <w:proofErr w:type="spellEnd"/>
      <w:r>
        <w:t xml:space="preserve"> </w:t>
      </w:r>
      <w:proofErr w:type="spellStart"/>
      <w:r>
        <w:t>Exo</w:t>
      </w:r>
      <w:proofErr w:type="spellEnd"/>
      <w:r>
        <w:t xml:space="preserve">. xx. </w:t>
      </w:r>
      <w:proofErr w:type="spellStart"/>
      <w:r>
        <w:t>offenlich</w:t>
      </w:r>
      <w:proofErr w:type="spellEnd"/>
      <w:r>
        <w:t xml:space="preserve"> </w:t>
      </w:r>
      <w:proofErr w:type="spellStart"/>
      <w:r>
        <w:t>außgedruckt</w:t>
      </w:r>
      <w:proofErr w:type="spellEnd"/>
      <w:r>
        <w:t xml:space="preserve"> ist. Derwegen </w:t>
      </w:r>
      <w:proofErr w:type="spellStart"/>
      <w:r>
        <w:t>sol</w:t>
      </w:r>
      <w:proofErr w:type="spellEnd"/>
      <w:r>
        <w:t xml:space="preserve"> kein Christ oder </w:t>
      </w:r>
      <w:proofErr w:type="spellStart"/>
      <w:r>
        <w:t>glawbiger</w:t>
      </w:r>
      <w:proofErr w:type="spellEnd"/>
      <w:r>
        <w:t xml:space="preserve"> </w:t>
      </w:r>
      <w:proofErr w:type="spellStart"/>
      <w:r>
        <w:t>bilder</w:t>
      </w:r>
      <w:proofErr w:type="spellEnd"/>
      <w:r>
        <w:t xml:space="preserve"> </w:t>
      </w:r>
      <w:proofErr w:type="spellStart"/>
      <w:r>
        <w:t>annhemen</w:t>
      </w:r>
      <w:proofErr w:type="spellEnd"/>
      <w:r>
        <w:t xml:space="preserve"> / </w:t>
      </w:r>
      <w:proofErr w:type="spellStart"/>
      <w:r>
        <w:t>dan</w:t>
      </w:r>
      <w:proofErr w:type="spellEnd"/>
      <w:r>
        <w:t xml:space="preserve"> er </w:t>
      </w:r>
      <w:proofErr w:type="spellStart"/>
      <w:r>
        <w:t>horet</w:t>
      </w:r>
      <w:proofErr w:type="spellEnd"/>
      <w:r>
        <w:t xml:space="preserve"> </w:t>
      </w:r>
      <w:proofErr w:type="spellStart"/>
      <w:r>
        <w:t>klerlich</w:t>
      </w:r>
      <w:proofErr w:type="spellEnd"/>
      <w:r>
        <w:t xml:space="preserve">. Du </w:t>
      </w:r>
      <w:proofErr w:type="spellStart"/>
      <w:r>
        <w:t>salst</w:t>
      </w:r>
      <w:proofErr w:type="spellEnd"/>
      <w:r>
        <w:t xml:space="preserve"> kein </w:t>
      </w:r>
      <w:proofErr w:type="spellStart"/>
      <w:r>
        <w:t>bilder</w:t>
      </w:r>
      <w:proofErr w:type="spellEnd"/>
      <w:r>
        <w:t xml:space="preserve"> haben. Des </w:t>
      </w:r>
      <w:proofErr w:type="spellStart"/>
      <w:r>
        <w:t>worts</w:t>
      </w:r>
      <w:proofErr w:type="spellEnd"/>
      <w:r>
        <w:t xml:space="preserve"> </w:t>
      </w:r>
      <w:proofErr w:type="spellStart"/>
      <w:r>
        <w:t>sall</w:t>
      </w:r>
      <w:proofErr w:type="spellEnd"/>
      <w:r>
        <w:t xml:space="preserve"> der </w:t>
      </w:r>
      <w:proofErr w:type="spellStart"/>
      <w:r>
        <w:t>glawbig</w:t>
      </w:r>
      <w:proofErr w:type="spellEnd"/>
      <w:r>
        <w:t xml:space="preserve"> leben / </w:t>
      </w:r>
      <w:proofErr w:type="spellStart"/>
      <w:r>
        <w:t>vnnd</w:t>
      </w:r>
      <w:proofErr w:type="spellEnd"/>
      <w:r>
        <w:t xml:space="preserve"> </w:t>
      </w:r>
      <w:proofErr w:type="spellStart"/>
      <w:r>
        <w:t>keynen</w:t>
      </w:r>
      <w:proofErr w:type="spellEnd"/>
      <w:r>
        <w:t xml:space="preserve"> schein achten / wie der </w:t>
      </w:r>
      <w:proofErr w:type="spellStart"/>
      <w:r>
        <w:t>selb</w:t>
      </w:r>
      <w:proofErr w:type="spellEnd"/>
      <w:r>
        <w:t xml:space="preserve"> </w:t>
      </w:r>
      <w:proofErr w:type="spellStart"/>
      <w:r>
        <w:t>gestalt</w:t>
      </w:r>
      <w:proofErr w:type="spellEnd"/>
      <w:r>
        <w:t xml:space="preserve"> oder </w:t>
      </w:r>
      <w:proofErr w:type="spellStart"/>
      <w:r>
        <w:t>nhamen</w:t>
      </w:r>
      <w:proofErr w:type="spellEnd"/>
      <w:r>
        <w:t xml:space="preserve"> haben </w:t>
      </w:r>
      <w:proofErr w:type="spellStart"/>
      <w:r>
        <w:t>mogt</w:t>
      </w:r>
      <w:proofErr w:type="spellEnd"/>
      <w:r>
        <w:t xml:space="preserve">. </w:t>
      </w:r>
    </w:p>
    <w:p w14:paraId="12A3C7AE" w14:textId="77777777" w:rsidR="00D56726" w:rsidRDefault="00D56726" w:rsidP="00D56726">
      <w:pPr>
        <w:pStyle w:val="StandardWeb"/>
      </w:pPr>
      <w:proofErr w:type="spellStart"/>
      <w:r>
        <w:t>Kumpt</w:t>
      </w:r>
      <w:proofErr w:type="spellEnd"/>
      <w:r>
        <w:t xml:space="preserve"> </w:t>
      </w:r>
      <w:proofErr w:type="spellStart"/>
      <w:r>
        <w:t>eyner</w:t>
      </w:r>
      <w:proofErr w:type="spellEnd"/>
      <w:r>
        <w:t xml:space="preserve"> </w:t>
      </w:r>
      <w:proofErr w:type="spellStart"/>
      <w:r>
        <w:t>vnd</w:t>
      </w:r>
      <w:proofErr w:type="spellEnd"/>
      <w:r>
        <w:t xml:space="preserve"> spricht / </w:t>
      </w:r>
      <w:proofErr w:type="spellStart"/>
      <w:r>
        <w:t>bilder</w:t>
      </w:r>
      <w:proofErr w:type="spellEnd"/>
      <w:r>
        <w:t xml:space="preserve"> </w:t>
      </w:r>
      <w:proofErr w:type="spellStart"/>
      <w:r>
        <w:t>leren</w:t>
      </w:r>
      <w:proofErr w:type="spellEnd"/>
      <w:r>
        <w:t xml:space="preserve"> </w:t>
      </w:r>
      <w:proofErr w:type="spellStart"/>
      <w:r>
        <w:t>vnd</w:t>
      </w:r>
      <w:proofErr w:type="spellEnd"/>
      <w:r>
        <w:t xml:space="preserve"> </w:t>
      </w:r>
      <w:proofErr w:type="spellStart"/>
      <w:r>
        <w:t>vntherweyßen</w:t>
      </w:r>
      <w:proofErr w:type="spellEnd"/>
      <w:r>
        <w:t xml:space="preserve"> die </w:t>
      </w:r>
      <w:proofErr w:type="spellStart"/>
      <w:r>
        <w:t>Leyhen</w:t>
      </w:r>
      <w:proofErr w:type="spellEnd"/>
      <w:r>
        <w:t xml:space="preserve"> / gleich </w:t>
      </w:r>
      <w:proofErr w:type="spellStart"/>
      <w:r>
        <w:t>alß</w:t>
      </w:r>
      <w:proofErr w:type="spellEnd"/>
      <w:r>
        <w:t xml:space="preserve"> </w:t>
      </w:r>
      <w:proofErr w:type="spellStart"/>
      <w:r>
        <w:t>bucher</w:t>
      </w:r>
      <w:proofErr w:type="spellEnd"/>
      <w:r>
        <w:t xml:space="preserve"> die </w:t>
      </w:r>
      <w:proofErr w:type="spellStart"/>
      <w:r>
        <w:t>gelarten</w:t>
      </w:r>
      <w:proofErr w:type="spellEnd"/>
      <w:r>
        <w:t xml:space="preserve">. Antwort du. </w:t>
      </w:r>
      <w:proofErr w:type="spellStart"/>
      <w:r>
        <w:t>Got</w:t>
      </w:r>
      <w:proofErr w:type="spellEnd"/>
      <w:r>
        <w:t xml:space="preserve"> hat mir </w:t>
      </w:r>
      <w:proofErr w:type="spellStart"/>
      <w:r>
        <w:t>bilder</w:t>
      </w:r>
      <w:proofErr w:type="spellEnd"/>
      <w:r>
        <w:t xml:space="preserve"> verboten / derwegen </w:t>
      </w:r>
      <w:proofErr w:type="spellStart"/>
      <w:r>
        <w:t>wil</w:t>
      </w:r>
      <w:proofErr w:type="spellEnd"/>
      <w:r>
        <w:t xml:space="preserve"> ich nichts aus </w:t>
      </w:r>
      <w:proofErr w:type="spellStart"/>
      <w:r>
        <w:t>yenen</w:t>
      </w:r>
      <w:proofErr w:type="spellEnd"/>
      <w:r>
        <w:t xml:space="preserve"> lernen. </w:t>
      </w:r>
    </w:p>
    <w:p w14:paraId="30301882" w14:textId="77777777" w:rsidR="00D56726" w:rsidRDefault="00D56726" w:rsidP="00D56726">
      <w:pPr>
        <w:pStyle w:val="StandardWeb"/>
      </w:pPr>
      <w:proofErr w:type="spellStart"/>
      <w:r>
        <w:t>Kumpt</w:t>
      </w:r>
      <w:proofErr w:type="spellEnd"/>
      <w:r>
        <w:t xml:space="preserve"> </w:t>
      </w:r>
      <w:proofErr w:type="spellStart"/>
      <w:r>
        <w:t>eyn</w:t>
      </w:r>
      <w:proofErr w:type="spellEnd"/>
      <w:r>
        <w:t xml:space="preserve"> ander / </w:t>
      </w:r>
      <w:proofErr w:type="spellStart"/>
      <w:r>
        <w:t>vnd</w:t>
      </w:r>
      <w:proofErr w:type="spellEnd"/>
      <w:r>
        <w:t xml:space="preserve"> saget / Bilde </w:t>
      </w:r>
      <w:proofErr w:type="spellStart"/>
      <w:r>
        <w:t>vermanen</w:t>
      </w:r>
      <w:proofErr w:type="spellEnd"/>
      <w:r>
        <w:t xml:space="preserve"> </w:t>
      </w:r>
      <w:proofErr w:type="spellStart"/>
      <w:r>
        <w:t>vnd</w:t>
      </w:r>
      <w:proofErr w:type="spellEnd"/>
      <w:r>
        <w:t xml:space="preserve"> </w:t>
      </w:r>
      <w:proofErr w:type="spellStart"/>
      <w:r>
        <w:t>erynnern</w:t>
      </w:r>
      <w:proofErr w:type="spellEnd"/>
      <w:r>
        <w:t xml:space="preserve"> </w:t>
      </w:r>
      <w:proofErr w:type="spellStart"/>
      <w:r>
        <w:t>vns</w:t>
      </w:r>
      <w:proofErr w:type="spellEnd"/>
      <w:r>
        <w:t xml:space="preserve"> des </w:t>
      </w:r>
      <w:proofErr w:type="spellStart"/>
      <w:r>
        <w:t>hern</w:t>
      </w:r>
      <w:proofErr w:type="spellEnd"/>
      <w:r>
        <w:t xml:space="preserve"> leiden / </w:t>
      </w:r>
      <w:proofErr w:type="spellStart"/>
      <w:r>
        <w:t>vnd</w:t>
      </w:r>
      <w:proofErr w:type="spellEnd"/>
      <w:r>
        <w:t xml:space="preserve"> machen </w:t>
      </w:r>
      <w:proofErr w:type="spellStart"/>
      <w:r>
        <w:t>offtmalß</w:t>
      </w:r>
      <w:proofErr w:type="spellEnd"/>
      <w:r>
        <w:t xml:space="preserve"> / </w:t>
      </w:r>
      <w:proofErr w:type="spellStart"/>
      <w:r>
        <w:t>dz</w:t>
      </w:r>
      <w:proofErr w:type="spellEnd"/>
      <w:r>
        <w:t xml:space="preserve"> einer ein </w:t>
      </w:r>
      <w:proofErr w:type="spellStart"/>
      <w:r>
        <w:t>vater</w:t>
      </w:r>
      <w:proofErr w:type="spellEnd"/>
      <w:r>
        <w:t xml:space="preserve"> </w:t>
      </w:r>
      <w:proofErr w:type="spellStart"/>
      <w:r>
        <w:t>vnßer</w:t>
      </w:r>
      <w:proofErr w:type="spellEnd"/>
      <w:r>
        <w:t xml:space="preserve"> betet / </w:t>
      </w:r>
      <w:proofErr w:type="spellStart"/>
      <w:r>
        <w:t>vnd</w:t>
      </w:r>
      <w:proofErr w:type="spellEnd"/>
      <w:r>
        <w:t xml:space="preserve"> an </w:t>
      </w:r>
      <w:proofErr w:type="spellStart"/>
      <w:r>
        <w:t>got</w:t>
      </w:r>
      <w:proofErr w:type="spellEnd"/>
      <w:r>
        <w:t xml:space="preserve"> </w:t>
      </w:r>
      <w:proofErr w:type="spellStart"/>
      <w:r>
        <w:t>gedenckt</w:t>
      </w:r>
      <w:proofErr w:type="spellEnd"/>
      <w:r>
        <w:t xml:space="preserve"> / </w:t>
      </w:r>
      <w:proofErr w:type="spellStart"/>
      <w:r>
        <w:t>dero</w:t>
      </w:r>
      <w:proofErr w:type="spellEnd"/>
      <w:r>
        <w:t xml:space="preserve"> </w:t>
      </w:r>
      <w:proofErr w:type="spellStart"/>
      <w:r>
        <w:t>sonste</w:t>
      </w:r>
      <w:proofErr w:type="spellEnd"/>
      <w:r>
        <w:t xml:space="preserve"> weder betet / noch an </w:t>
      </w:r>
      <w:proofErr w:type="spellStart"/>
      <w:r>
        <w:t>got</w:t>
      </w:r>
      <w:proofErr w:type="spellEnd"/>
      <w:r>
        <w:t xml:space="preserve"> </w:t>
      </w:r>
      <w:proofErr w:type="spellStart"/>
      <w:r>
        <w:t>gedecht</w:t>
      </w:r>
      <w:proofErr w:type="spellEnd"/>
      <w:r>
        <w:t xml:space="preserve">. Antworte du mein Christe. </w:t>
      </w:r>
      <w:proofErr w:type="spellStart"/>
      <w:r>
        <w:t>Got</w:t>
      </w:r>
      <w:proofErr w:type="spellEnd"/>
      <w:r>
        <w:t xml:space="preserve"> hat </w:t>
      </w:r>
      <w:proofErr w:type="spellStart"/>
      <w:r>
        <w:t>bilder</w:t>
      </w:r>
      <w:proofErr w:type="spellEnd"/>
      <w:r>
        <w:t xml:space="preserve"> verboten. Item. Christus spricht </w:t>
      </w:r>
      <w:proofErr w:type="spellStart"/>
      <w:r>
        <w:t>dz</w:t>
      </w:r>
      <w:proofErr w:type="spellEnd"/>
      <w:r>
        <w:t xml:space="preserve"> </w:t>
      </w:r>
      <w:proofErr w:type="spellStart"/>
      <w:r>
        <w:t>got</w:t>
      </w:r>
      <w:proofErr w:type="spellEnd"/>
      <w:r>
        <w:t xml:space="preserve"> ein geist ist. Alle die </w:t>
      </w:r>
      <w:proofErr w:type="spellStart"/>
      <w:r>
        <w:t>got</w:t>
      </w:r>
      <w:proofErr w:type="spellEnd"/>
      <w:r>
        <w:t xml:space="preserve"> </w:t>
      </w:r>
      <w:proofErr w:type="spellStart"/>
      <w:r>
        <w:t>worhafftiglich</w:t>
      </w:r>
      <w:proofErr w:type="spellEnd"/>
      <w:r>
        <w:t xml:space="preserve"> anbeten / die beten </w:t>
      </w:r>
      <w:proofErr w:type="spellStart"/>
      <w:r>
        <w:t>got</w:t>
      </w:r>
      <w:proofErr w:type="spellEnd"/>
      <w:r>
        <w:t xml:space="preserve"> </w:t>
      </w:r>
      <w:proofErr w:type="spellStart"/>
      <w:r>
        <w:t>ym</w:t>
      </w:r>
      <w:proofErr w:type="spellEnd"/>
      <w:r>
        <w:t xml:space="preserve"> geist an. Joan. </w:t>
      </w:r>
      <w:proofErr w:type="spellStart"/>
      <w:r>
        <w:t>iiii</w:t>
      </w:r>
      <w:proofErr w:type="spellEnd"/>
      <w:r>
        <w:t xml:space="preserve">. Alle die </w:t>
      </w:r>
      <w:proofErr w:type="spellStart"/>
      <w:r>
        <w:t>got</w:t>
      </w:r>
      <w:proofErr w:type="spellEnd"/>
      <w:r>
        <w:t xml:space="preserve"> in </w:t>
      </w:r>
      <w:proofErr w:type="spellStart"/>
      <w:r>
        <w:t>bildern</w:t>
      </w:r>
      <w:proofErr w:type="spellEnd"/>
      <w:r>
        <w:t xml:space="preserve"> anbeten / die beten </w:t>
      </w:r>
      <w:proofErr w:type="spellStart"/>
      <w:r>
        <w:t>yen</w:t>
      </w:r>
      <w:proofErr w:type="spellEnd"/>
      <w:r>
        <w:t xml:space="preserve"> </w:t>
      </w:r>
      <w:proofErr w:type="spellStart"/>
      <w:r>
        <w:t>yn</w:t>
      </w:r>
      <w:proofErr w:type="spellEnd"/>
      <w:r>
        <w:t xml:space="preserve"> lügen </w:t>
      </w:r>
      <w:proofErr w:type="spellStart"/>
      <w:r>
        <w:t>ann</w:t>
      </w:r>
      <w:proofErr w:type="spellEnd"/>
      <w:r>
        <w:t xml:space="preserve"> / </w:t>
      </w:r>
      <w:proofErr w:type="spellStart"/>
      <w:r>
        <w:t>ym</w:t>
      </w:r>
      <w:proofErr w:type="spellEnd"/>
      <w:r>
        <w:t xml:space="preserve"> schein </w:t>
      </w:r>
      <w:proofErr w:type="spellStart"/>
      <w:r>
        <w:t>vnd</w:t>
      </w:r>
      <w:proofErr w:type="spellEnd"/>
      <w:r>
        <w:t xml:space="preserve"> </w:t>
      </w:r>
      <w:proofErr w:type="spellStart"/>
      <w:r>
        <w:t>eusserlicher</w:t>
      </w:r>
      <w:proofErr w:type="spellEnd"/>
      <w:r>
        <w:t xml:space="preserve"> </w:t>
      </w:r>
      <w:proofErr w:type="spellStart"/>
      <w:r>
        <w:t>antzeig</w:t>
      </w:r>
      <w:proofErr w:type="spellEnd"/>
      <w:r>
        <w:t xml:space="preserve"> </w:t>
      </w:r>
      <w:proofErr w:type="spellStart"/>
      <w:r>
        <w:t>gedencken</w:t>
      </w:r>
      <w:proofErr w:type="spellEnd"/>
      <w:r>
        <w:t xml:space="preserve"> sie an </w:t>
      </w:r>
      <w:proofErr w:type="spellStart"/>
      <w:r>
        <w:t>got</w:t>
      </w:r>
      <w:proofErr w:type="spellEnd"/>
      <w:r>
        <w:t xml:space="preserve">. das </w:t>
      </w:r>
      <w:proofErr w:type="spellStart"/>
      <w:r>
        <w:t>hertz</w:t>
      </w:r>
      <w:proofErr w:type="spellEnd"/>
      <w:r>
        <w:t xml:space="preserve"> ist aber </w:t>
      </w:r>
      <w:proofErr w:type="spellStart"/>
      <w:r>
        <w:t>fromde</w:t>
      </w:r>
      <w:proofErr w:type="spellEnd"/>
      <w:r>
        <w:t xml:space="preserve"> von </w:t>
      </w:r>
      <w:proofErr w:type="spellStart"/>
      <w:r>
        <w:t>got</w:t>
      </w:r>
      <w:proofErr w:type="spellEnd"/>
      <w:r>
        <w:t xml:space="preserve"> / </w:t>
      </w:r>
      <w:proofErr w:type="spellStart"/>
      <w:r>
        <w:t>vnd</w:t>
      </w:r>
      <w:proofErr w:type="spellEnd"/>
      <w:r>
        <w:t xml:space="preserve"> macht </w:t>
      </w:r>
      <w:proofErr w:type="spellStart"/>
      <w:r>
        <w:t>ym</w:t>
      </w:r>
      <w:proofErr w:type="spellEnd"/>
      <w:r>
        <w:t xml:space="preserve"> ein eigen </w:t>
      </w:r>
      <w:proofErr w:type="spellStart"/>
      <w:r>
        <w:t>olgotzen</w:t>
      </w:r>
      <w:proofErr w:type="spellEnd"/>
      <w:r>
        <w:t xml:space="preserve"> </w:t>
      </w:r>
      <w:proofErr w:type="spellStart"/>
      <w:r>
        <w:t>ym</w:t>
      </w:r>
      <w:proofErr w:type="spellEnd"/>
      <w:r>
        <w:t xml:space="preserve"> </w:t>
      </w:r>
      <w:proofErr w:type="spellStart"/>
      <w:r>
        <w:t>hertzen</w:t>
      </w:r>
      <w:proofErr w:type="spellEnd"/>
      <w:r>
        <w:t xml:space="preserve"> / </w:t>
      </w:r>
      <w:proofErr w:type="spellStart"/>
      <w:r>
        <w:t>vnd</w:t>
      </w:r>
      <w:proofErr w:type="spellEnd"/>
      <w:r>
        <w:t xml:space="preserve"> ist voller lügen / </w:t>
      </w:r>
      <w:proofErr w:type="spellStart"/>
      <w:r>
        <w:t>Alß</w:t>
      </w:r>
      <w:proofErr w:type="spellEnd"/>
      <w:r>
        <w:t xml:space="preserve"> Esa. </w:t>
      </w:r>
      <w:proofErr w:type="spellStart"/>
      <w:r>
        <w:t>xliiii</w:t>
      </w:r>
      <w:proofErr w:type="spellEnd"/>
      <w:r>
        <w:t xml:space="preserve">. spricht. </w:t>
      </w:r>
      <w:proofErr w:type="spellStart"/>
      <w:r>
        <w:t>Ir</w:t>
      </w:r>
      <w:proofErr w:type="spellEnd"/>
      <w:r>
        <w:t xml:space="preserve"> </w:t>
      </w:r>
      <w:proofErr w:type="spellStart"/>
      <w:r>
        <w:t>nerrisch</w:t>
      </w:r>
      <w:proofErr w:type="spellEnd"/>
      <w:r>
        <w:t xml:space="preserve"> </w:t>
      </w:r>
      <w:proofErr w:type="spellStart"/>
      <w:r>
        <w:t>vnd</w:t>
      </w:r>
      <w:proofErr w:type="spellEnd"/>
      <w:r>
        <w:t xml:space="preserve"> </w:t>
      </w:r>
      <w:proofErr w:type="spellStart"/>
      <w:r>
        <w:t>tolh</w:t>
      </w:r>
      <w:proofErr w:type="spellEnd"/>
      <w:r>
        <w:t xml:space="preserve"> </w:t>
      </w:r>
      <w:proofErr w:type="spellStart"/>
      <w:r>
        <w:t>hertze</w:t>
      </w:r>
      <w:proofErr w:type="spellEnd"/>
      <w:r>
        <w:t xml:space="preserve"> betet sie an / </w:t>
      </w:r>
      <w:proofErr w:type="spellStart"/>
      <w:r>
        <w:t>vnd</w:t>
      </w:r>
      <w:proofErr w:type="spellEnd"/>
      <w:r>
        <w:t xml:space="preserve"> saget </w:t>
      </w:r>
      <w:proofErr w:type="spellStart"/>
      <w:r>
        <w:t>nit</w:t>
      </w:r>
      <w:proofErr w:type="spellEnd"/>
      <w:r>
        <w:t xml:space="preserve">. Ich hab ein lügen </w:t>
      </w:r>
      <w:proofErr w:type="spellStart"/>
      <w:r>
        <w:t>yhn</w:t>
      </w:r>
      <w:proofErr w:type="spellEnd"/>
      <w:r>
        <w:t xml:space="preserve"> </w:t>
      </w:r>
      <w:proofErr w:type="spellStart"/>
      <w:r>
        <w:t>meyner</w:t>
      </w:r>
      <w:proofErr w:type="spellEnd"/>
      <w:r>
        <w:t xml:space="preserve"> gerechten </w:t>
      </w:r>
      <w:proofErr w:type="spellStart"/>
      <w:r>
        <w:t>hand</w:t>
      </w:r>
      <w:proofErr w:type="spellEnd"/>
      <w:r>
        <w:t xml:space="preserve">. </w:t>
      </w:r>
    </w:p>
    <w:p w14:paraId="4028F2D7" w14:textId="77777777" w:rsidR="00D56726" w:rsidRDefault="00D56726" w:rsidP="00D56726">
      <w:pPr>
        <w:pStyle w:val="StandardWeb"/>
      </w:pPr>
      <w:proofErr w:type="spellStart"/>
      <w:r>
        <w:t>Eß</w:t>
      </w:r>
      <w:proofErr w:type="spellEnd"/>
      <w:r>
        <w:t xml:space="preserve"> kann auch kein Christ </w:t>
      </w:r>
      <w:proofErr w:type="spellStart"/>
      <w:r>
        <w:t>leucken</w:t>
      </w:r>
      <w:proofErr w:type="spellEnd"/>
      <w:r>
        <w:t xml:space="preserve"> / das geistlich gebet / </w:t>
      </w:r>
      <w:proofErr w:type="spellStart"/>
      <w:r>
        <w:t>eyn</w:t>
      </w:r>
      <w:proofErr w:type="spellEnd"/>
      <w:r>
        <w:t xml:space="preserve"> </w:t>
      </w:r>
      <w:proofErr w:type="spellStart"/>
      <w:r>
        <w:t>gotlich</w:t>
      </w:r>
      <w:proofErr w:type="spellEnd"/>
      <w:r>
        <w:t xml:space="preserve"> </w:t>
      </w:r>
      <w:proofErr w:type="spellStart"/>
      <w:r>
        <w:t>werck</w:t>
      </w:r>
      <w:proofErr w:type="spellEnd"/>
      <w:r>
        <w:t xml:space="preserve"> ist / das </w:t>
      </w:r>
      <w:proofErr w:type="spellStart"/>
      <w:r>
        <w:t>got</w:t>
      </w:r>
      <w:proofErr w:type="spellEnd"/>
      <w:r>
        <w:t xml:space="preserve"> allein </w:t>
      </w:r>
      <w:proofErr w:type="spellStart"/>
      <w:r>
        <w:t>wircket</w:t>
      </w:r>
      <w:proofErr w:type="spellEnd"/>
      <w:r>
        <w:t xml:space="preserve"> / </w:t>
      </w:r>
      <w:proofErr w:type="spellStart"/>
      <w:r>
        <w:t>alß</w:t>
      </w:r>
      <w:proofErr w:type="spellEnd"/>
      <w:r>
        <w:t xml:space="preserve"> </w:t>
      </w:r>
      <w:proofErr w:type="spellStart"/>
      <w:r>
        <w:t>Hieremie</w:t>
      </w:r>
      <w:proofErr w:type="spellEnd"/>
      <w:r>
        <w:t xml:space="preserve"> 33. </w:t>
      </w:r>
      <w:proofErr w:type="spellStart"/>
      <w:r>
        <w:t>geschriben</w:t>
      </w:r>
      <w:proofErr w:type="spellEnd"/>
      <w:r>
        <w:t xml:space="preserve"> steht. Ich werde </w:t>
      </w:r>
      <w:proofErr w:type="spellStart"/>
      <w:r>
        <w:t>yhn</w:t>
      </w:r>
      <w:proofErr w:type="spellEnd"/>
      <w:r>
        <w:t xml:space="preserve"> offenbaren </w:t>
      </w:r>
      <w:proofErr w:type="spellStart"/>
      <w:r>
        <w:t>gebett</w:t>
      </w:r>
      <w:proofErr w:type="spellEnd"/>
      <w:r>
        <w:t xml:space="preserve"> </w:t>
      </w:r>
      <w:proofErr w:type="spellStart"/>
      <w:r>
        <w:t>vnd</w:t>
      </w:r>
      <w:proofErr w:type="spellEnd"/>
      <w:r>
        <w:t xml:space="preserve"> </w:t>
      </w:r>
      <w:proofErr w:type="spellStart"/>
      <w:r>
        <w:t>anbethung</w:t>
      </w:r>
      <w:proofErr w:type="spellEnd"/>
      <w:r>
        <w:t xml:space="preserve"> des </w:t>
      </w:r>
      <w:proofErr w:type="spellStart"/>
      <w:r>
        <w:t>frides</w:t>
      </w:r>
      <w:proofErr w:type="spellEnd"/>
      <w:r>
        <w:t xml:space="preserve"> / </w:t>
      </w:r>
      <w:proofErr w:type="spellStart"/>
      <w:r>
        <w:t>vnd</w:t>
      </w:r>
      <w:proofErr w:type="spellEnd"/>
      <w:r>
        <w:t xml:space="preserve"> der </w:t>
      </w:r>
      <w:proofErr w:type="spellStart"/>
      <w:r>
        <w:t>warheit</w:t>
      </w:r>
      <w:proofErr w:type="spellEnd"/>
      <w:r>
        <w:t xml:space="preserve">. Das </w:t>
      </w:r>
      <w:proofErr w:type="spellStart"/>
      <w:r>
        <w:t>got</w:t>
      </w:r>
      <w:proofErr w:type="spellEnd"/>
      <w:r>
        <w:t xml:space="preserve"> allein </w:t>
      </w:r>
      <w:proofErr w:type="spellStart"/>
      <w:r>
        <w:t>wircket</w:t>
      </w:r>
      <w:proofErr w:type="spellEnd"/>
      <w:r>
        <w:t xml:space="preserve"> das </w:t>
      </w:r>
      <w:proofErr w:type="spellStart"/>
      <w:r>
        <w:t>kan</w:t>
      </w:r>
      <w:proofErr w:type="spellEnd"/>
      <w:r>
        <w:t xml:space="preserve"> kein </w:t>
      </w:r>
      <w:proofErr w:type="spellStart"/>
      <w:r>
        <w:t>bild</w:t>
      </w:r>
      <w:proofErr w:type="spellEnd"/>
      <w:r>
        <w:t xml:space="preserve"> </w:t>
      </w:r>
      <w:proofErr w:type="spellStart"/>
      <w:r>
        <w:t>wircken</w:t>
      </w:r>
      <w:proofErr w:type="spellEnd"/>
      <w:r>
        <w:t xml:space="preserve">. Du </w:t>
      </w:r>
      <w:proofErr w:type="spellStart"/>
      <w:r>
        <w:t>darffest</w:t>
      </w:r>
      <w:proofErr w:type="spellEnd"/>
      <w:r>
        <w:t xml:space="preserve"> auch </w:t>
      </w:r>
      <w:proofErr w:type="spellStart"/>
      <w:r>
        <w:t>nit</w:t>
      </w:r>
      <w:proofErr w:type="spellEnd"/>
      <w:r>
        <w:t xml:space="preserve"> sagen / das dich das </w:t>
      </w:r>
      <w:proofErr w:type="spellStart"/>
      <w:r>
        <w:t>bild</w:t>
      </w:r>
      <w:proofErr w:type="spellEnd"/>
      <w:r>
        <w:t xml:space="preserve"> Christi / </w:t>
      </w:r>
      <w:proofErr w:type="spellStart"/>
      <w:r>
        <w:t>tzu</w:t>
      </w:r>
      <w:proofErr w:type="spellEnd"/>
      <w:r>
        <w:t xml:space="preserve"> Christo </w:t>
      </w:r>
      <w:proofErr w:type="spellStart"/>
      <w:r>
        <w:t>breng</w:t>
      </w:r>
      <w:proofErr w:type="spellEnd"/>
      <w:r>
        <w:t xml:space="preserve">. Dan das ist </w:t>
      </w:r>
      <w:proofErr w:type="spellStart"/>
      <w:r>
        <w:t>ye</w:t>
      </w:r>
      <w:proofErr w:type="spellEnd"/>
      <w:r>
        <w:t xml:space="preserve"> war. </w:t>
      </w:r>
      <w:proofErr w:type="spellStart"/>
      <w:r>
        <w:t>Keyner</w:t>
      </w:r>
      <w:proofErr w:type="spellEnd"/>
      <w:r>
        <w:t xml:space="preserve"> </w:t>
      </w:r>
      <w:proofErr w:type="spellStart"/>
      <w:r>
        <w:t>kumpt</w:t>
      </w:r>
      <w:proofErr w:type="spellEnd"/>
      <w:r>
        <w:t xml:space="preserve"> </w:t>
      </w:r>
      <w:proofErr w:type="spellStart"/>
      <w:r>
        <w:t>tzu</w:t>
      </w:r>
      <w:proofErr w:type="spellEnd"/>
      <w:r>
        <w:t xml:space="preserve"> mir / </w:t>
      </w:r>
      <w:proofErr w:type="spellStart"/>
      <w:r>
        <w:t>eß</w:t>
      </w:r>
      <w:proofErr w:type="spellEnd"/>
      <w:r>
        <w:t xml:space="preserve"> sey </w:t>
      </w:r>
      <w:proofErr w:type="spellStart"/>
      <w:r>
        <w:t>dan</w:t>
      </w:r>
      <w:proofErr w:type="spellEnd"/>
      <w:r>
        <w:t xml:space="preserve"> / das </w:t>
      </w:r>
      <w:proofErr w:type="spellStart"/>
      <w:r>
        <w:t>yhn</w:t>
      </w:r>
      <w:proofErr w:type="spellEnd"/>
      <w:r>
        <w:t xml:space="preserve"> mein </w:t>
      </w:r>
      <w:proofErr w:type="spellStart"/>
      <w:r>
        <w:t>vater</w:t>
      </w:r>
      <w:proofErr w:type="spellEnd"/>
      <w:r>
        <w:t xml:space="preserve"> </w:t>
      </w:r>
      <w:proofErr w:type="spellStart"/>
      <w:r>
        <w:t>tzihen</w:t>
      </w:r>
      <w:proofErr w:type="spellEnd"/>
      <w:r>
        <w:t xml:space="preserve"> thun. </w:t>
      </w:r>
      <w:proofErr w:type="spellStart"/>
      <w:r>
        <w:t>Sye</w:t>
      </w:r>
      <w:proofErr w:type="spellEnd"/>
      <w:r>
        <w:t xml:space="preserve"> </w:t>
      </w:r>
      <w:proofErr w:type="spellStart"/>
      <w:r>
        <w:t>mussen</w:t>
      </w:r>
      <w:proofErr w:type="spellEnd"/>
      <w:r>
        <w:t xml:space="preserve"> alle </w:t>
      </w:r>
      <w:proofErr w:type="spellStart"/>
      <w:r>
        <w:t>gottis</w:t>
      </w:r>
      <w:proofErr w:type="spellEnd"/>
      <w:r>
        <w:t xml:space="preserve"> </w:t>
      </w:r>
      <w:proofErr w:type="spellStart"/>
      <w:r>
        <w:t>schuler</w:t>
      </w:r>
      <w:proofErr w:type="spellEnd"/>
      <w:r>
        <w:t xml:space="preserve"> sein / die </w:t>
      </w:r>
      <w:proofErr w:type="spellStart"/>
      <w:r>
        <w:t>tzu</w:t>
      </w:r>
      <w:proofErr w:type="spellEnd"/>
      <w:r>
        <w:t xml:space="preserve"> Christo </w:t>
      </w:r>
      <w:proofErr w:type="spellStart"/>
      <w:r>
        <w:t>komen</w:t>
      </w:r>
      <w:proofErr w:type="spellEnd"/>
      <w:r>
        <w:t xml:space="preserve">. Joan. vi. </w:t>
      </w:r>
      <w:proofErr w:type="spellStart"/>
      <w:r>
        <w:t>vnd</w:t>
      </w:r>
      <w:proofErr w:type="spellEnd"/>
      <w:r>
        <w:t xml:space="preserve"> </w:t>
      </w:r>
      <w:proofErr w:type="spellStart"/>
      <w:r>
        <w:t>nit</w:t>
      </w:r>
      <w:proofErr w:type="spellEnd"/>
      <w:r>
        <w:t xml:space="preserve"> von </w:t>
      </w:r>
      <w:proofErr w:type="spellStart"/>
      <w:r>
        <w:t>bildern</w:t>
      </w:r>
      <w:proofErr w:type="spellEnd"/>
      <w:r>
        <w:t xml:space="preserve"> </w:t>
      </w:r>
      <w:proofErr w:type="spellStart"/>
      <w:r>
        <w:t>vermant</w:t>
      </w:r>
      <w:proofErr w:type="spellEnd"/>
      <w:r>
        <w:t xml:space="preserve"> oder </w:t>
      </w:r>
      <w:proofErr w:type="spellStart"/>
      <w:r>
        <w:t>gelert</w:t>
      </w:r>
      <w:proofErr w:type="spellEnd"/>
      <w:r>
        <w:t xml:space="preserve"> werden </w:t>
      </w:r>
      <w:proofErr w:type="spellStart"/>
      <w:r>
        <w:t>tzu</w:t>
      </w:r>
      <w:proofErr w:type="spellEnd"/>
      <w:r>
        <w:t xml:space="preserve"> Christo </w:t>
      </w:r>
      <w:proofErr w:type="spellStart"/>
      <w:r>
        <w:t>tzekomen</w:t>
      </w:r>
      <w:proofErr w:type="spellEnd"/>
      <w:r>
        <w:t xml:space="preserve">. </w:t>
      </w:r>
    </w:p>
    <w:p w14:paraId="7DF9041C" w14:textId="77777777" w:rsidR="00D56726" w:rsidRDefault="00D56726" w:rsidP="00D56726">
      <w:pPr>
        <w:pStyle w:val="StandardWeb"/>
      </w:pPr>
      <w:r>
        <w:t xml:space="preserve">Laß alle </w:t>
      </w:r>
      <w:proofErr w:type="spellStart"/>
      <w:r>
        <w:t>bilder</w:t>
      </w:r>
      <w:proofErr w:type="spellEnd"/>
      <w:r>
        <w:t xml:space="preserve"> </w:t>
      </w:r>
      <w:proofErr w:type="spellStart"/>
      <w:r>
        <w:t>vff</w:t>
      </w:r>
      <w:proofErr w:type="spellEnd"/>
      <w:r>
        <w:t xml:space="preserve"> erden </w:t>
      </w:r>
      <w:proofErr w:type="spellStart"/>
      <w:r>
        <w:t>tzesamen</w:t>
      </w:r>
      <w:proofErr w:type="spellEnd"/>
      <w:r>
        <w:t xml:space="preserve"> </w:t>
      </w:r>
      <w:proofErr w:type="spellStart"/>
      <w:r>
        <w:t>tredten</w:t>
      </w:r>
      <w:proofErr w:type="spellEnd"/>
      <w:r>
        <w:t xml:space="preserve"> / dannoch </w:t>
      </w:r>
      <w:proofErr w:type="spellStart"/>
      <w:r>
        <w:t>vermogen</w:t>
      </w:r>
      <w:proofErr w:type="spellEnd"/>
      <w:r>
        <w:t xml:space="preserve"> sie </w:t>
      </w:r>
      <w:proofErr w:type="spellStart"/>
      <w:r>
        <w:t>nit</w:t>
      </w:r>
      <w:proofErr w:type="spellEnd"/>
      <w:r>
        <w:t xml:space="preserve"> / dir einen kleinen </w:t>
      </w:r>
      <w:proofErr w:type="spellStart"/>
      <w:r>
        <w:t>seufftzen</w:t>
      </w:r>
      <w:proofErr w:type="spellEnd"/>
      <w:r>
        <w:t xml:space="preserve"> </w:t>
      </w:r>
      <w:proofErr w:type="spellStart"/>
      <w:r>
        <w:t>tzu</w:t>
      </w:r>
      <w:proofErr w:type="spellEnd"/>
      <w:r>
        <w:t xml:space="preserve"> </w:t>
      </w:r>
      <w:proofErr w:type="spellStart"/>
      <w:r>
        <w:t>got</w:t>
      </w:r>
      <w:proofErr w:type="spellEnd"/>
      <w:r>
        <w:t xml:space="preserve"> </w:t>
      </w:r>
      <w:proofErr w:type="spellStart"/>
      <w:r>
        <w:t>tzegeben</w:t>
      </w:r>
      <w:proofErr w:type="spellEnd"/>
      <w:r>
        <w:t xml:space="preserve">. </w:t>
      </w:r>
    </w:p>
    <w:p w14:paraId="551F967D" w14:textId="77777777" w:rsidR="00D56726" w:rsidRDefault="00D56726" w:rsidP="00D56726">
      <w:pPr>
        <w:pStyle w:val="StandardWeb"/>
      </w:pPr>
      <w:r>
        <w:t xml:space="preserve">Wan ich </w:t>
      </w:r>
      <w:proofErr w:type="spellStart"/>
      <w:r>
        <w:t>ye</w:t>
      </w:r>
      <w:proofErr w:type="spellEnd"/>
      <w:r>
        <w:t xml:space="preserve"> </w:t>
      </w:r>
      <w:proofErr w:type="spellStart"/>
      <w:r>
        <w:t>eusserlich</w:t>
      </w:r>
      <w:proofErr w:type="spellEnd"/>
      <w:r>
        <w:t xml:space="preserve"> </w:t>
      </w:r>
      <w:proofErr w:type="spellStart"/>
      <w:r>
        <w:t>vermanung</w:t>
      </w:r>
      <w:proofErr w:type="spellEnd"/>
      <w:r>
        <w:t xml:space="preserve"> </w:t>
      </w:r>
      <w:proofErr w:type="spellStart"/>
      <w:r>
        <w:t>vnd</w:t>
      </w:r>
      <w:proofErr w:type="spellEnd"/>
      <w:r>
        <w:t xml:space="preserve"> </w:t>
      </w:r>
      <w:proofErr w:type="spellStart"/>
      <w:r>
        <w:t>erynnerung</w:t>
      </w:r>
      <w:proofErr w:type="spellEnd"/>
      <w:r>
        <w:t xml:space="preserve"> </w:t>
      </w:r>
      <w:proofErr w:type="spellStart"/>
      <w:r>
        <w:t>wolt</w:t>
      </w:r>
      <w:proofErr w:type="spellEnd"/>
      <w:r>
        <w:t xml:space="preserve"> haben / </w:t>
      </w:r>
      <w:proofErr w:type="spellStart"/>
      <w:r>
        <w:t>soltt</w:t>
      </w:r>
      <w:proofErr w:type="spellEnd"/>
      <w:r>
        <w:t xml:space="preserve"> ich die </w:t>
      </w:r>
      <w:proofErr w:type="spellStart"/>
      <w:r>
        <w:t>begern</w:t>
      </w:r>
      <w:proofErr w:type="spellEnd"/>
      <w:r>
        <w:t xml:space="preserve"> / welche die </w:t>
      </w:r>
      <w:proofErr w:type="spellStart"/>
      <w:r>
        <w:t>schrifft</w:t>
      </w:r>
      <w:proofErr w:type="spellEnd"/>
      <w:r>
        <w:t xml:space="preserve"> </w:t>
      </w:r>
      <w:proofErr w:type="spellStart"/>
      <w:r>
        <w:t>antzeygt</w:t>
      </w:r>
      <w:proofErr w:type="spellEnd"/>
      <w:r>
        <w:t xml:space="preserve"> / nicht die sie hasset </w:t>
      </w:r>
      <w:proofErr w:type="spellStart"/>
      <w:r>
        <w:t>vnd</w:t>
      </w:r>
      <w:proofErr w:type="spellEnd"/>
      <w:r>
        <w:t xml:space="preserve"> </w:t>
      </w:r>
      <w:proofErr w:type="spellStart"/>
      <w:r>
        <w:t>verbeutt</w:t>
      </w:r>
      <w:proofErr w:type="spellEnd"/>
      <w:r>
        <w:t xml:space="preserve">. </w:t>
      </w:r>
      <w:proofErr w:type="spellStart"/>
      <w:r>
        <w:t>Alßo</w:t>
      </w:r>
      <w:proofErr w:type="spellEnd"/>
      <w:r>
        <w:t xml:space="preserve"> Ich </w:t>
      </w:r>
      <w:proofErr w:type="spellStart"/>
      <w:r>
        <w:t>solt</w:t>
      </w:r>
      <w:proofErr w:type="spellEnd"/>
      <w:r>
        <w:t xml:space="preserve"> </w:t>
      </w:r>
      <w:proofErr w:type="spellStart"/>
      <w:r>
        <w:t>vil</w:t>
      </w:r>
      <w:proofErr w:type="spellEnd"/>
      <w:r>
        <w:t xml:space="preserve"> lieber wollen das ich in </w:t>
      </w:r>
      <w:proofErr w:type="spellStart"/>
      <w:r>
        <w:t>anfechtung</w:t>
      </w:r>
      <w:proofErr w:type="spellEnd"/>
      <w:r>
        <w:t xml:space="preserve"> </w:t>
      </w:r>
      <w:proofErr w:type="spellStart"/>
      <w:r>
        <w:t>vnd</w:t>
      </w:r>
      <w:proofErr w:type="spellEnd"/>
      <w:r>
        <w:t xml:space="preserve"> </w:t>
      </w:r>
      <w:proofErr w:type="spellStart"/>
      <w:r>
        <w:t>betrubnis</w:t>
      </w:r>
      <w:proofErr w:type="spellEnd"/>
      <w:r>
        <w:t xml:space="preserve"> / mit wagen </w:t>
      </w:r>
      <w:proofErr w:type="spellStart"/>
      <w:r>
        <w:t>vnd</w:t>
      </w:r>
      <w:proofErr w:type="spellEnd"/>
      <w:r>
        <w:t xml:space="preserve"> </w:t>
      </w:r>
      <w:proofErr w:type="spellStart"/>
      <w:r>
        <w:t>pferde</w:t>
      </w:r>
      <w:proofErr w:type="spellEnd"/>
      <w:r>
        <w:t xml:space="preserve"> </w:t>
      </w:r>
      <w:proofErr w:type="spellStart"/>
      <w:r>
        <w:t>viell</w:t>
      </w:r>
      <w:proofErr w:type="spellEnd"/>
      <w:r>
        <w:t xml:space="preserve"> / </w:t>
      </w:r>
      <w:proofErr w:type="spellStart"/>
      <w:r>
        <w:t>dan</w:t>
      </w:r>
      <w:proofErr w:type="spellEnd"/>
      <w:r>
        <w:t xml:space="preserve"> das ich </w:t>
      </w:r>
      <w:proofErr w:type="spellStart"/>
      <w:r>
        <w:t>tzu</w:t>
      </w:r>
      <w:proofErr w:type="spellEnd"/>
      <w:r>
        <w:t xml:space="preserve"> </w:t>
      </w:r>
      <w:proofErr w:type="spellStart"/>
      <w:r>
        <w:t>eynem</w:t>
      </w:r>
      <w:proofErr w:type="spellEnd"/>
      <w:r>
        <w:t xml:space="preserve"> </w:t>
      </w:r>
      <w:proofErr w:type="spellStart"/>
      <w:r>
        <w:t>bild</w:t>
      </w:r>
      <w:proofErr w:type="spellEnd"/>
      <w:r>
        <w:t xml:space="preserve"> </w:t>
      </w:r>
      <w:proofErr w:type="spellStart"/>
      <w:r>
        <w:t>quem</w:t>
      </w:r>
      <w:proofErr w:type="spellEnd"/>
      <w:r>
        <w:t xml:space="preserve"> / </w:t>
      </w:r>
      <w:proofErr w:type="spellStart"/>
      <w:r>
        <w:t>auß</w:t>
      </w:r>
      <w:proofErr w:type="spellEnd"/>
      <w:r>
        <w:t xml:space="preserve"> </w:t>
      </w:r>
      <w:proofErr w:type="spellStart"/>
      <w:r>
        <w:t>ym</w:t>
      </w:r>
      <w:proofErr w:type="spellEnd"/>
      <w:r>
        <w:t xml:space="preserve"> selige </w:t>
      </w:r>
      <w:proofErr w:type="spellStart"/>
      <w:r>
        <w:t>vermanung</w:t>
      </w:r>
      <w:proofErr w:type="spellEnd"/>
      <w:r>
        <w:t xml:space="preserve"> </w:t>
      </w:r>
      <w:proofErr w:type="spellStart"/>
      <w:r>
        <w:t>tzeschepffen</w:t>
      </w:r>
      <w:proofErr w:type="spellEnd"/>
      <w:r>
        <w:t xml:space="preserve"> / </w:t>
      </w:r>
      <w:proofErr w:type="spellStart"/>
      <w:r>
        <w:t>dan</w:t>
      </w:r>
      <w:proofErr w:type="spellEnd"/>
      <w:r>
        <w:t xml:space="preserve"> Esaias </w:t>
      </w:r>
      <w:proofErr w:type="spellStart"/>
      <w:r>
        <w:t>leugt</w:t>
      </w:r>
      <w:proofErr w:type="spellEnd"/>
      <w:r>
        <w:t xml:space="preserve"> </w:t>
      </w:r>
      <w:proofErr w:type="spellStart"/>
      <w:r>
        <w:t>nit</w:t>
      </w:r>
      <w:proofErr w:type="spellEnd"/>
      <w:r>
        <w:t xml:space="preserve"> / das bilde </w:t>
      </w:r>
      <w:proofErr w:type="spellStart"/>
      <w:r>
        <w:t>tzu</w:t>
      </w:r>
      <w:proofErr w:type="spellEnd"/>
      <w:r>
        <w:t xml:space="preserve"> nicht nutz </w:t>
      </w:r>
      <w:proofErr w:type="spellStart"/>
      <w:r>
        <w:t>seind</w:t>
      </w:r>
      <w:proofErr w:type="spellEnd"/>
      <w:r>
        <w:t xml:space="preserve"> / Esa. am </w:t>
      </w:r>
      <w:proofErr w:type="spellStart"/>
      <w:r>
        <w:t>xliiii</w:t>
      </w:r>
      <w:proofErr w:type="spellEnd"/>
      <w:r>
        <w:t xml:space="preserve">. </w:t>
      </w:r>
      <w:proofErr w:type="spellStart"/>
      <w:r>
        <w:t>Sye</w:t>
      </w:r>
      <w:proofErr w:type="spellEnd"/>
      <w:r>
        <w:t xml:space="preserve"> </w:t>
      </w:r>
      <w:proofErr w:type="spellStart"/>
      <w:r>
        <w:t>müsszen</w:t>
      </w:r>
      <w:proofErr w:type="spellEnd"/>
      <w:r>
        <w:t xml:space="preserve"> aber </w:t>
      </w:r>
      <w:proofErr w:type="spellStart"/>
      <w:r>
        <w:t>tzu</w:t>
      </w:r>
      <w:proofErr w:type="spellEnd"/>
      <w:r>
        <w:t xml:space="preserve"> </w:t>
      </w:r>
      <w:proofErr w:type="spellStart"/>
      <w:r>
        <w:t>etwaß</w:t>
      </w:r>
      <w:proofErr w:type="spellEnd"/>
      <w:r>
        <w:t xml:space="preserve"> nutz sein / </w:t>
      </w:r>
      <w:proofErr w:type="spellStart"/>
      <w:r>
        <w:t>wan</w:t>
      </w:r>
      <w:proofErr w:type="spellEnd"/>
      <w:r>
        <w:t xml:space="preserve"> sie </w:t>
      </w:r>
      <w:proofErr w:type="spellStart"/>
      <w:r>
        <w:t>vns</w:t>
      </w:r>
      <w:proofErr w:type="spellEnd"/>
      <w:r>
        <w:t xml:space="preserve"> </w:t>
      </w:r>
      <w:proofErr w:type="spellStart"/>
      <w:r>
        <w:t>vermanen</w:t>
      </w:r>
      <w:proofErr w:type="spellEnd"/>
      <w:r>
        <w:t xml:space="preserve"> mochten / </w:t>
      </w:r>
      <w:proofErr w:type="spellStart"/>
      <w:r>
        <w:t>vnd</w:t>
      </w:r>
      <w:proofErr w:type="spellEnd"/>
      <w:r>
        <w:t xml:space="preserve"> </w:t>
      </w:r>
      <w:proofErr w:type="spellStart"/>
      <w:r>
        <w:t>yhn</w:t>
      </w:r>
      <w:proofErr w:type="spellEnd"/>
      <w:r>
        <w:t xml:space="preserve"> </w:t>
      </w:r>
      <w:proofErr w:type="spellStart"/>
      <w:r>
        <w:t>warhafftige</w:t>
      </w:r>
      <w:proofErr w:type="spellEnd"/>
      <w:r>
        <w:t xml:space="preserve"> </w:t>
      </w:r>
      <w:proofErr w:type="spellStart"/>
      <w:r>
        <w:t>gedancken</w:t>
      </w:r>
      <w:proofErr w:type="spellEnd"/>
      <w:r>
        <w:t xml:space="preserve"> </w:t>
      </w:r>
      <w:proofErr w:type="spellStart"/>
      <w:r>
        <w:t>tzu</w:t>
      </w:r>
      <w:proofErr w:type="spellEnd"/>
      <w:r>
        <w:t xml:space="preserve"> </w:t>
      </w:r>
      <w:proofErr w:type="spellStart"/>
      <w:r>
        <w:t>gott</w:t>
      </w:r>
      <w:proofErr w:type="spellEnd"/>
      <w:r>
        <w:t xml:space="preserve"> </w:t>
      </w:r>
      <w:proofErr w:type="spellStart"/>
      <w:r>
        <w:t>fhuren</w:t>
      </w:r>
      <w:proofErr w:type="spellEnd"/>
      <w:r>
        <w:t xml:space="preserve">. Das aber </w:t>
      </w:r>
      <w:proofErr w:type="spellStart"/>
      <w:r>
        <w:t>betrubnis</w:t>
      </w:r>
      <w:proofErr w:type="spellEnd"/>
      <w:r>
        <w:t xml:space="preserve"> </w:t>
      </w:r>
      <w:proofErr w:type="spellStart"/>
      <w:r>
        <w:t>eusserlich</w:t>
      </w:r>
      <w:proofErr w:type="spellEnd"/>
      <w:r>
        <w:t xml:space="preserve"> </w:t>
      </w:r>
      <w:proofErr w:type="spellStart"/>
      <w:r>
        <w:t>leret</w:t>
      </w:r>
      <w:proofErr w:type="spellEnd"/>
      <w:r>
        <w:t xml:space="preserve"> </w:t>
      </w:r>
      <w:proofErr w:type="spellStart"/>
      <w:r>
        <w:t>vnd</w:t>
      </w:r>
      <w:proofErr w:type="spellEnd"/>
      <w:r>
        <w:t xml:space="preserve"> </w:t>
      </w:r>
      <w:proofErr w:type="spellStart"/>
      <w:r>
        <w:t>vermand</w:t>
      </w:r>
      <w:proofErr w:type="spellEnd"/>
      <w:r>
        <w:t xml:space="preserve"> / </w:t>
      </w:r>
      <w:proofErr w:type="spellStart"/>
      <w:r>
        <w:t>vnd</w:t>
      </w:r>
      <w:proofErr w:type="spellEnd"/>
      <w:r>
        <w:t xml:space="preserve"> macht das wir </w:t>
      </w:r>
      <w:proofErr w:type="spellStart"/>
      <w:r>
        <w:t>got</w:t>
      </w:r>
      <w:proofErr w:type="spellEnd"/>
      <w:r>
        <w:t xml:space="preserve"> erkennen / </w:t>
      </w:r>
      <w:proofErr w:type="spellStart"/>
      <w:r>
        <w:t>anruffen</w:t>
      </w:r>
      <w:proofErr w:type="spellEnd"/>
      <w:r>
        <w:t xml:space="preserve"> / </w:t>
      </w:r>
      <w:proofErr w:type="spellStart"/>
      <w:r>
        <w:t>vnd</w:t>
      </w:r>
      <w:proofErr w:type="spellEnd"/>
      <w:r>
        <w:t xml:space="preserve"> anbeten. </w:t>
      </w:r>
      <w:proofErr w:type="spellStart"/>
      <w:r>
        <w:t>Leret</w:t>
      </w:r>
      <w:proofErr w:type="spellEnd"/>
      <w:r>
        <w:t xml:space="preserve"> die </w:t>
      </w:r>
      <w:proofErr w:type="spellStart"/>
      <w:r>
        <w:t>schrifft</w:t>
      </w:r>
      <w:proofErr w:type="spellEnd"/>
      <w:r>
        <w:t xml:space="preserve"> sagend. </w:t>
      </w:r>
      <w:proofErr w:type="spellStart"/>
      <w:r>
        <w:t>Vberdrenghung</w:t>
      </w:r>
      <w:proofErr w:type="spellEnd"/>
      <w:r>
        <w:t xml:space="preserve"> </w:t>
      </w:r>
      <w:proofErr w:type="spellStart"/>
      <w:r>
        <w:t>vnd</w:t>
      </w:r>
      <w:proofErr w:type="spellEnd"/>
      <w:r>
        <w:t xml:space="preserve"> </w:t>
      </w:r>
      <w:proofErr w:type="spellStart"/>
      <w:r>
        <w:t>vexation</w:t>
      </w:r>
      <w:proofErr w:type="spellEnd"/>
      <w:r>
        <w:t xml:space="preserve"> gibt verstand. Esaias am. xviii. </w:t>
      </w:r>
      <w:proofErr w:type="spellStart"/>
      <w:r>
        <w:t>Duw</w:t>
      </w:r>
      <w:proofErr w:type="spellEnd"/>
      <w:r>
        <w:t xml:space="preserve"> hast mich gestrafft </w:t>
      </w:r>
      <w:proofErr w:type="spellStart"/>
      <w:r>
        <w:t>vnd</w:t>
      </w:r>
      <w:proofErr w:type="spellEnd"/>
      <w:r>
        <w:t xml:space="preserve"> ich </w:t>
      </w:r>
      <w:proofErr w:type="spellStart"/>
      <w:r>
        <w:t>byn</w:t>
      </w:r>
      <w:proofErr w:type="spellEnd"/>
      <w:r>
        <w:t xml:space="preserve"> </w:t>
      </w:r>
      <w:proofErr w:type="spellStart"/>
      <w:r>
        <w:t>gelert</w:t>
      </w:r>
      <w:proofErr w:type="spellEnd"/>
      <w:r>
        <w:t xml:space="preserve"> worden. </w:t>
      </w:r>
      <w:proofErr w:type="spellStart"/>
      <w:r>
        <w:t>Hieremias</w:t>
      </w:r>
      <w:proofErr w:type="spellEnd"/>
      <w:r>
        <w:t xml:space="preserve"> am. xxxi. Gott </w:t>
      </w:r>
      <w:proofErr w:type="spellStart"/>
      <w:r>
        <w:t>geysselt</w:t>
      </w:r>
      <w:proofErr w:type="spellEnd"/>
      <w:r>
        <w:t xml:space="preserve"> </w:t>
      </w:r>
      <w:proofErr w:type="spellStart"/>
      <w:r>
        <w:t>vns</w:t>
      </w:r>
      <w:proofErr w:type="spellEnd"/>
      <w:r>
        <w:t xml:space="preserve"> </w:t>
      </w:r>
      <w:proofErr w:type="spellStart"/>
      <w:r>
        <w:t>vnd</w:t>
      </w:r>
      <w:proofErr w:type="spellEnd"/>
      <w:r>
        <w:t xml:space="preserve"> </w:t>
      </w:r>
      <w:proofErr w:type="spellStart"/>
      <w:r>
        <w:t>lerett</w:t>
      </w:r>
      <w:proofErr w:type="spellEnd"/>
      <w:r>
        <w:t xml:space="preserve"> </w:t>
      </w:r>
      <w:proofErr w:type="spellStart"/>
      <w:r>
        <w:t>vns</w:t>
      </w:r>
      <w:proofErr w:type="spellEnd"/>
      <w:r>
        <w:t xml:space="preserve"> / </w:t>
      </w:r>
      <w:proofErr w:type="spellStart"/>
      <w:r>
        <w:t>alß</w:t>
      </w:r>
      <w:proofErr w:type="spellEnd"/>
      <w:r>
        <w:t xml:space="preserve"> </w:t>
      </w:r>
      <w:proofErr w:type="spellStart"/>
      <w:r>
        <w:t>eyn</w:t>
      </w:r>
      <w:proofErr w:type="spellEnd"/>
      <w:r>
        <w:t xml:space="preserve"> </w:t>
      </w:r>
      <w:proofErr w:type="spellStart"/>
      <w:r>
        <w:t>vatter</w:t>
      </w:r>
      <w:proofErr w:type="spellEnd"/>
      <w:r>
        <w:t xml:space="preserve"> </w:t>
      </w:r>
      <w:proofErr w:type="spellStart"/>
      <w:r>
        <w:t>seynen</w:t>
      </w:r>
      <w:proofErr w:type="spellEnd"/>
      <w:r>
        <w:t xml:space="preserve"> </w:t>
      </w:r>
      <w:proofErr w:type="spellStart"/>
      <w:r>
        <w:t>Sone</w:t>
      </w:r>
      <w:proofErr w:type="spellEnd"/>
      <w:r>
        <w:t xml:space="preserve">. </w:t>
      </w:r>
      <w:proofErr w:type="spellStart"/>
      <w:r>
        <w:t>Prouer</w:t>
      </w:r>
      <w:proofErr w:type="spellEnd"/>
      <w:r>
        <w:t xml:space="preserve">. 3. Hebre. 12. Gott will das wir / </w:t>
      </w:r>
      <w:proofErr w:type="spellStart"/>
      <w:r>
        <w:t>tzu</w:t>
      </w:r>
      <w:proofErr w:type="spellEnd"/>
      <w:r>
        <w:t xml:space="preserve"> </w:t>
      </w:r>
      <w:proofErr w:type="spellStart"/>
      <w:r>
        <w:t>ym</w:t>
      </w:r>
      <w:proofErr w:type="spellEnd"/>
      <w:r>
        <w:t xml:space="preserve"> </w:t>
      </w:r>
      <w:proofErr w:type="spellStart"/>
      <w:r>
        <w:t>schreyhen</w:t>
      </w:r>
      <w:proofErr w:type="spellEnd"/>
      <w:r>
        <w:t xml:space="preserve"> </w:t>
      </w:r>
      <w:proofErr w:type="spellStart"/>
      <w:r>
        <w:t>ym</w:t>
      </w:r>
      <w:proofErr w:type="spellEnd"/>
      <w:r>
        <w:t xml:space="preserve"> tag </w:t>
      </w:r>
      <w:proofErr w:type="spellStart"/>
      <w:r>
        <w:t>vnßers</w:t>
      </w:r>
      <w:proofErr w:type="spellEnd"/>
      <w:r>
        <w:t xml:space="preserve"> anfechten. Psal. </w:t>
      </w:r>
    </w:p>
    <w:p w14:paraId="37DD1E0A" w14:textId="77777777" w:rsidR="00D56726" w:rsidRDefault="00D56726" w:rsidP="00D56726">
      <w:pPr>
        <w:pStyle w:val="StandardWeb"/>
      </w:pPr>
      <w:r>
        <w:t xml:space="preserve">Gott will aber </w:t>
      </w:r>
      <w:proofErr w:type="spellStart"/>
      <w:r>
        <w:t>nit</w:t>
      </w:r>
      <w:proofErr w:type="spellEnd"/>
      <w:r>
        <w:t xml:space="preserve"> haben / das wir </w:t>
      </w:r>
      <w:proofErr w:type="spellStart"/>
      <w:r>
        <w:t>tzu</w:t>
      </w:r>
      <w:proofErr w:type="spellEnd"/>
      <w:r>
        <w:t xml:space="preserve"> </w:t>
      </w:r>
      <w:proofErr w:type="spellStart"/>
      <w:r>
        <w:t>ym</w:t>
      </w:r>
      <w:proofErr w:type="spellEnd"/>
      <w:r>
        <w:t xml:space="preserve"> </w:t>
      </w:r>
      <w:proofErr w:type="spellStart"/>
      <w:r>
        <w:t>ruffen</w:t>
      </w:r>
      <w:proofErr w:type="spellEnd"/>
      <w:r>
        <w:t xml:space="preserve"> / wann wir </w:t>
      </w:r>
      <w:proofErr w:type="spellStart"/>
      <w:r>
        <w:t>bilder</w:t>
      </w:r>
      <w:proofErr w:type="spellEnd"/>
      <w:r>
        <w:t xml:space="preserve"> sehen / ehr </w:t>
      </w:r>
      <w:proofErr w:type="spellStart"/>
      <w:r>
        <w:t>wil</w:t>
      </w:r>
      <w:proofErr w:type="spellEnd"/>
      <w:r>
        <w:t xml:space="preserve"> das wir sie hassen </w:t>
      </w:r>
      <w:proofErr w:type="spellStart"/>
      <w:r>
        <w:t>vnd</w:t>
      </w:r>
      <w:proofErr w:type="spellEnd"/>
      <w:r>
        <w:t xml:space="preserve"> fliehen. Ihn den tag / </w:t>
      </w:r>
      <w:proofErr w:type="spellStart"/>
      <w:r>
        <w:t>ßo</w:t>
      </w:r>
      <w:proofErr w:type="spellEnd"/>
      <w:r>
        <w:t xml:space="preserve"> der her </w:t>
      </w:r>
      <w:proofErr w:type="spellStart"/>
      <w:r>
        <w:t>erhocht</w:t>
      </w:r>
      <w:proofErr w:type="spellEnd"/>
      <w:r>
        <w:t xml:space="preserve"> </w:t>
      </w:r>
      <w:proofErr w:type="spellStart"/>
      <w:r>
        <w:t>wirt</w:t>
      </w:r>
      <w:proofErr w:type="spellEnd"/>
      <w:r>
        <w:t xml:space="preserve"> / werden die </w:t>
      </w:r>
      <w:proofErr w:type="spellStart"/>
      <w:r>
        <w:t>menschen</w:t>
      </w:r>
      <w:proofErr w:type="spellEnd"/>
      <w:r>
        <w:t xml:space="preserve"> </w:t>
      </w:r>
      <w:proofErr w:type="spellStart"/>
      <w:r>
        <w:t>yre</w:t>
      </w:r>
      <w:proofErr w:type="spellEnd"/>
      <w:r>
        <w:t xml:space="preserve"> </w:t>
      </w:r>
      <w:proofErr w:type="spellStart"/>
      <w:r>
        <w:t>bilder</w:t>
      </w:r>
      <w:proofErr w:type="spellEnd"/>
      <w:r>
        <w:t xml:space="preserve"> weg </w:t>
      </w:r>
      <w:proofErr w:type="spellStart"/>
      <w:r>
        <w:t>werffen</w:t>
      </w:r>
      <w:proofErr w:type="spellEnd"/>
      <w:r>
        <w:t xml:space="preserve"> </w:t>
      </w:r>
      <w:proofErr w:type="spellStart"/>
      <w:r>
        <w:t>vnd</w:t>
      </w:r>
      <w:proofErr w:type="spellEnd"/>
      <w:r>
        <w:t xml:space="preserve"> sie fliehen. Esa. 2. </w:t>
      </w:r>
      <w:proofErr w:type="spellStart"/>
      <w:r>
        <w:t>vnd</w:t>
      </w:r>
      <w:proofErr w:type="spellEnd"/>
      <w:r>
        <w:t xml:space="preserve"> xxxi. </w:t>
      </w:r>
      <w:proofErr w:type="spellStart"/>
      <w:r>
        <w:t>Micheeam</w:t>
      </w:r>
      <w:proofErr w:type="spellEnd"/>
      <w:r>
        <w:t xml:space="preserve"> v. Daraus </w:t>
      </w:r>
      <w:proofErr w:type="spellStart"/>
      <w:r>
        <w:t>volget</w:t>
      </w:r>
      <w:proofErr w:type="spellEnd"/>
      <w:r>
        <w:t xml:space="preserve"> / das </w:t>
      </w:r>
      <w:proofErr w:type="spellStart"/>
      <w:r>
        <w:t>bilder</w:t>
      </w:r>
      <w:proofErr w:type="spellEnd"/>
      <w:r>
        <w:t xml:space="preserve"> </w:t>
      </w:r>
      <w:proofErr w:type="spellStart"/>
      <w:r>
        <w:t>ye</w:t>
      </w:r>
      <w:proofErr w:type="spellEnd"/>
      <w:r>
        <w:t xml:space="preserve"> </w:t>
      </w:r>
      <w:proofErr w:type="spellStart"/>
      <w:r>
        <w:t>nit</w:t>
      </w:r>
      <w:proofErr w:type="spellEnd"/>
      <w:r>
        <w:t xml:space="preserve"> </w:t>
      </w:r>
      <w:proofErr w:type="spellStart"/>
      <w:r>
        <w:t>bucher</w:t>
      </w:r>
      <w:proofErr w:type="spellEnd"/>
      <w:r>
        <w:t xml:space="preserve"> </w:t>
      </w:r>
      <w:proofErr w:type="spellStart"/>
      <w:r>
        <w:t>seind</w:t>
      </w:r>
      <w:proofErr w:type="spellEnd"/>
      <w:r>
        <w:t xml:space="preserve"> / </w:t>
      </w:r>
      <w:proofErr w:type="spellStart"/>
      <w:r>
        <w:t>auß</w:t>
      </w:r>
      <w:proofErr w:type="spellEnd"/>
      <w:r>
        <w:t xml:space="preserve"> welchen wir lernen sollen. </w:t>
      </w:r>
    </w:p>
    <w:p w14:paraId="38D63D4D" w14:textId="77777777" w:rsidR="00D56726" w:rsidRDefault="00D56726" w:rsidP="00D56726">
      <w:pPr>
        <w:pStyle w:val="StandardWeb"/>
      </w:pPr>
      <w:r>
        <w:t xml:space="preserve">Das </w:t>
      </w:r>
      <w:proofErr w:type="spellStart"/>
      <w:r>
        <w:t>bildnis</w:t>
      </w:r>
      <w:proofErr w:type="spellEnd"/>
      <w:r>
        <w:t xml:space="preserve"> </w:t>
      </w:r>
      <w:proofErr w:type="spellStart"/>
      <w:r>
        <w:t>keyne</w:t>
      </w:r>
      <w:proofErr w:type="spellEnd"/>
      <w:r>
        <w:t xml:space="preserve"> </w:t>
      </w:r>
      <w:proofErr w:type="spellStart"/>
      <w:r>
        <w:t>bucher</w:t>
      </w:r>
      <w:proofErr w:type="spellEnd"/>
      <w:r>
        <w:t xml:space="preserve"> sollen </w:t>
      </w:r>
      <w:proofErr w:type="spellStart"/>
      <w:r>
        <w:t>genant</w:t>
      </w:r>
      <w:proofErr w:type="spellEnd"/>
      <w:r>
        <w:t xml:space="preserve"> werden / kann </w:t>
      </w:r>
      <w:proofErr w:type="spellStart"/>
      <w:r>
        <w:t>eyn</w:t>
      </w:r>
      <w:proofErr w:type="spellEnd"/>
      <w:r>
        <w:t xml:space="preserve"> Christ </w:t>
      </w:r>
      <w:proofErr w:type="spellStart"/>
      <w:r>
        <w:t>alßo</w:t>
      </w:r>
      <w:proofErr w:type="spellEnd"/>
      <w:r>
        <w:t xml:space="preserve"> verstehn. Bucher </w:t>
      </w:r>
      <w:proofErr w:type="spellStart"/>
      <w:r>
        <w:t>leren</w:t>
      </w:r>
      <w:proofErr w:type="spellEnd"/>
      <w:r>
        <w:t xml:space="preserve">. Aber </w:t>
      </w:r>
      <w:proofErr w:type="spellStart"/>
      <w:r>
        <w:t>bilder</w:t>
      </w:r>
      <w:proofErr w:type="spellEnd"/>
      <w:r>
        <w:t xml:space="preserve"> </w:t>
      </w:r>
      <w:proofErr w:type="spellStart"/>
      <w:r>
        <w:t>konden</w:t>
      </w:r>
      <w:proofErr w:type="spellEnd"/>
      <w:r>
        <w:t xml:space="preserve"> nicht </w:t>
      </w:r>
      <w:proofErr w:type="spellStart"/>
      <w:r>
        <w:t>leren</w:t>
      </w:r>
      <w:proofErr w:type="spellEnd"/>
      <w:r>
        <w:t xml:space="preserve"> / </w:t>
      </w:r>
      <w:proofErr w:type="spellStart"/>
      <w:r>
        <w:t>alß</w:t>
      </w:r>
      <w:proofErr w:type="spellEnd"/>
      <w:r>
        <w:t xml:space="preserve"> </w:t>
      </w:r>
      <w:proofErr w:type="spellStart"/>
      <w:r>
        <w:t>Abakuck</w:t>
      </w:r>
      <w:proofErr w:type="spellEnd"/>
      <w:r>
        <w:t xml:space="preserve"> am. 2. saget Ist </w:t>
      </w:r>
      <w:proofErr w:type="spellStart"/>
      <w:r>
        <w:t>eß</w:t>
      </w:r>
      <w:proofErr w:type="spellEnd"/>
      <w:r>
        <w:t xml:space="preserve"> </w:t>
      </w:r>
      <w:proofErr w:type="spellStart"/>
      <w:r>
        <w:t>müglich</w:t>
      </w:r>
      <w:proofErr w:type="spellEnd"/>
      <w:r>
        <w:t xml:space="preserve"> das ehr </w:t>
      </w:r>
      <w:proofErr w:type="spellStart"/>
      <w:r>
        <w:t>leren</w:t>
      </w:r>
      <w:proofErr w:type="spellEnd"/>
      <w:r>
        <w:t xml:space="preserve"> </w:t>
      </w:r>
      <w:proofErr w:type="spellStart"/>
      <w:r>
        <w:t>kan</w:t>
      </w:r>
      <w:proofErr w:type="spellEnd"/>
      <w:r>
        <w:t xml:space="preserve">? Das saget </w:t>
      </w:r>
      <w:proofErr w:type="spellStart"/>
      <w:r>
        <w:t>Abakuck</w:t>
      </w:r>
      <w:proofErr w:type="spellEnd"/>
      <w:r>
        <w:t xml:space="preserve"> von </w:t>
      </w:r>
      <w:proofErr w:type="spellStart"/>
      <w:r>
        <w:t>eynem</w:t>
      </w:r>
      <w:proofErr w:type="spellEnd"/>
      <w:r>
        <w:t xml:space="preserve"> </w:t>
      </w:r>
      <w:proofErr w:type="spellStart"/>
      <w:r>
        <w:t>steynerin</w:t>
      </w:r>
      <w:proofErr w:type="spellEnd"/>
      <w:r>
        <w:t xml:space="preserve"> </w:t>
      </w:r>
      <w:proofErr w:type="spellStart"/>
      <w:r>
        <w:t>Olgaffen</w:t>
      </w:r>
      <w:proofErr w:type="spellEnd"/>
      <w:r>
        <w:t xml:space="preserve">. Daraus </w:t>
      </w:r>
      <w:proofErr w:type="spellStart"/>
      <w:r>
        <w:t>volget</w:t>
      </w:r>
      <w:proofErr w:type="spellEnd"/>
      <w:r>
        <w:t xml:space="preserve"> </w:t>
      </w:r>
      <w:proofErr w:type="spellStart"/>
      <w:r>
        <w:t>one</w:t>
      </w:r>
      <w:proofErr w:type="spellEnd"/>
      <w:r>
        <w:t xml:space="preserve"> </w:t>
      </w:r>
      <w:proofErr w:type="spellStart"/>
      <w:r>
        <w:t>widerred</w:t>
      </w:r>
      <w:proofErr w:type="spellEnd"/>
      <w:r>
        <w:t xml:space="preserve"> / das </w:t>
      </w:r>
      <w:proofErr w:type="spellStart"/>
      <w:r>
        <w:t>bilder</w:t>
      </w:r>
      <w:proofErr w:type="spellEnd"/>
      <w:r>
        <w:t xml:space="preserve"> </w:t>
      </w:r>
      <w:proofErr w:type="spellStart"/>
      <w:r>
        <w:t>keyne</w:t>
      </w:r>
      <w:proofErr w:type="spellEnd"/>
      <w:r>
        <w:t xml:space="preserve"> </w:t>
      </w:r>
      <w:proofErr w:type="spellStart"/>
      <w:r>
        <w:t>bucher</w:t>
      </w:r>
      <w:proofErr w:type="spellEnd"/>
      <w:r>
        <w:t xml:space="preserve"> </w:t>
      </w:r>
      <w:proofErr w:type="spellStart"/>
      <w:r>
        <w:t>seind</w:t>
      </w:r>
      <w:proofErr w:type="spellEnd"/>
      <w:r>
        <w:t xml:space="preserve">. Dan </w:t>
      </w:r>
      <w:proofErr w:type="spellStart"/>
      <w:r>
        <w:t>wan</w:t>
      </w:r>
      <w:proofErr w:type="spellEnd"/>
      <w:r>
        <w:t xml:space="preserve"> sie </w:t>
      </w:r>
      <w:proofErr w:type="spellStart"/>
      <w:r>
        <w:t>bucher</w:t>
      </w:r>
      <w:proofErr w:type="spellEnd"/>
      <w:r>
        <w:t xml:space="preserve"> </w:t>
      </w:r>
      <w:proofErr w:type="spellStart"/>
      <w:r>
        <w:t>weren</w:t>
      </w:r>
      <w:proofErr w:type="spellEnd"/>
      <w:r>
        <w:t xml:space="preserve"> / oder </w:t>
      </w:r>
      <w:proofErr w:type="spellStart"/>
      <w:r>
        <w:t>solten</w:t>
      </w:r>
      <w:proofErr w:type="spellEnd"/>
      <w:r>
        <w:t xml:space="preserve"> das </w:t>
      </w:r>
      <w:proofErr w:type="spellStart"/>
      <w:r>
        <w:t>leren</w:t>
      </w:r>
      <w:proofErr w:type="spellEnd"/>
      <w:r>
        <w:t xml:space="preserve"> / das </w:t>
      </w:r>
      <w:proofErr w:type="spellStart"/>
      <w:r>
        <w:t>bucher</w:t>
      </w:r>
      <w:proofErr w:type="spellEnd"/>
      <w:r>
        <w:t xml:space="preserve"> </w:t>
      </w:r>
      <w:proofErr w:type="spellStart"/>
      <w:r>
        <w:t>thund</w:t>
      </w:r>
      <w:proofErr w:type="spellEnd"/>
      <w:r>
        <w:t xml:space="preserve"> / </w:t>
      </w:r>
      <w:proofErr w:type="spellStart"/>
      <w:r>
        <w:t>ßo</w:t>
      </w:r>
      <w:proofErr w:type="spellEnd"/>
      <w:r>
        <w:t xml:space="preserve"> </w:t>
      </w:r>
      <w:proofErr w:type="spellStart"/>
      <w:r>
        <w:t>musten</w:t>
      </w:r>
      <w:proofErr w:type="spellEnd"/>
      <w:r>
        <w:t xml:space="preserve"> sie </w:t>
      </w:r>
      <w:proofErr w:type="spellStart"/>
      <w:r>
        <w:t>leren</w:t>
      </w:r>
      <w:proofErr w:type="spellEnd"/>
      <w:r>
        <w:t xml:space="preserve"> </w:t>
      </w:r>
      <w:proofErr w:type="spellStart"/>
      <w:r>
        <w:t>vnd</w:t>
      </w:r>
      <w:proofErr w:type="spellEnd"/>
      <w:r>
        <w:t xml:space="preserve"> </w:t>
      </w:r>
      <w:proofErr w:type="spellStart"/>
      <w:r>
        <w:t>vntherweyßen</w:t>
      </w:r>
      <w:proofErr w:type="spellEnd"/>
      <w:r>
        <w:t xml:space="preserve">. </w:t>
      </w:r>
      <w:proofErr w:type="spellStart"/>
      <w:r>
        <w:t>Darab</w:t>
      </w:r>
      <w:proofErr w:type="spellEnd"/>
      <w:r>
        <w:t xml:space="preserve"> </w:t>
      </w:r>
      <w:proofErr w:type="spellStart"/>
      <w:r>
        <w:t>kan</w:t>
      </w:r>
      <w:proofErr w:type="spellEnd"/>
      <w:r>
        <w:t xml:space="preserve"> </w:t>
      </w:r>
      <w:proofErr w:type="spellStart"/>
      <w:r>
        <w:t>meniglicher</w:t>
      </w:r>
      <w:proofErr w:type="spellEnd"/>
      <w:r>
        <w:t xml:space="preserve"> erkennen / das Gregorius der Bapst </w:t>
      </w:r>
      <w:proofErr w:type="spellStart"/>
      <w:r>
        <w:t>ye</w:t>
      </w:r>
      <w:proofErr w:type="spellEnd"/>
      <w:r>
        <w:t xml:space="preserve"> </w:t>
      </w:r>
      <w:proofErr w:type="spellStart"/>
      <w:r>
        <w:t>bepstlich</w:t>
      </w:r>
      <w:proofErr w:type="spellEnd"/>
      <w:r>
        <w:t xml:space="preserve"> / das ist </w:t>
      </w:r>
      <w:proofErr w:type="spellStart"/>
      <w:r>
        <w:t>vnchristlich</w:t>
      </w:r>
      <w:proofErr w:type="spellEnd"/>
      <w:r>
        <w:t xml:space="preserve"> </w:t>
      </w:r>
      <w:proofErr w:type="spellStart"/>
      <w:r>
        <w:t>gelerth</w:t>
      </w:r>
      <w:proofErr w:type="spellEnd"/>
      <w:r>
        <w:t xml:space="preserve"> </w:t>
      </w:r>
      <w:proofErr w:type="spellStart"/>
      <w:r>
        <w:t>hatt</w:t>
      </w:r>
      <w:proofErr w:type="spellEnd"/>
      <w:r>
        <w:t xml:space="preserve"> / </w:t>
      </w:r>
      <w:proofErr w:type="spellStart"/>
      <w:r>
        <w:t>wan</w:t>
      </w:r>
      <w:proofErr w:type="spellEnd"/>
      <w:r>
        <w:t xml:space="preserve"> er den </w:t>
      </w:r>
      <w:proofErr w:type="spellStart"/>
      <w:r>
        <w:t>Leyhen</w:t>
      </w:r>
      <w:proofErr w:type="spellEnd"/>
      <w:r>
        <w:t xml:space="preserve"> </w:t>
      </w:r>
      <w:proofErr w:type="spellStart"/>
      <w:r>
        <w:t>bildnis</w:t>
      </w:r>
      <w:proofErr w:type="spellEnd"/>
      <w:r>
        <w:t xml:space="preserve"> / </w:t>
      </w:r>
      <w:proofErr w:type="spellStart"/>
      <w:r>
        <w:t>fur</w:t>
      </w:r>
      <w:proofErr w:type="spellEnd"/>
      <w:r>
        <w:t xml:space="preserve"> </w:t>
      </w:r>
      <w:proofErr w:type="spellStart"/>
      <w:r>
        <w:t>bucher</w:t>
      </w:r>
      <w:proofErr w:type="spellEnd"/>
      <w:r>
        <w:t xml:space="preserve"> / gibt. </w:t>
      </w:r>
    </w:p>
    <w:p w14:paraId="0DFA7A62" w14:textId="77777777" w:rsidR="00D56726" w:rsidRDefault="00D56726" w:rsidP="00D56726">
      <w:pPr>
        <w:pStyle w:val="StandardWeb"/>
      </w:pPr>
      <w:proofErr w:type="spellStart"/>
      <w:r>
        <w:t>Dye</w:t>
      </w:r>
      <w:proofErr w:type="spellEnd"/>
      <w:r>
        <w:t xml:space="preserve"> </w:t>
      </w:r>
      <w:proofErr w:type="spellStart"/>
      <w:r>
        <w:t>schrifft</w:t>
      </w:r>
      <w:proofErr w:type="spellEnd"/>
      <w:r>
        <w:t xml:space="preserve"> vergleicht </w:t>
      </w:r>
      <w:proofErr w:type="spellStart"/>
      <w:r>
        <w:t>bilder</w:t>
      </w:r>
      <w:proofErr w:type="spellEnd"/>
      <w:r>
        <w:t xml:space="preserve"> </w:t>
      </w:r>
      <w:proofErr w:type="spellStart"/>
      <w:r>
        <w:t>vnd</w:t>
      </w:r>
      <w:proofErr w:type="spellEnd"/>
      <w:r>
        <w:t xml:space="preserve"> </w:t>
      </w:r>
      <w:proofErr w:type="spellStart"/>
      <w:r>
        <w:t>olgotzen</w:t>
      </w:r>
      <w:proofErr w:type="spellEnd"/>
      <w:r>
        <w:t xml:space="preserve"> / den huren / </w:t>
      </w:r>
      <w:proofErr w:type="spellStart"/>
      <w:r>
        <w:t>vnd</w:t>
      </w:r>
      <w:proofErr w:type="spellEnd"/>
      <w:r>
        <w:t xml:space="preserve"> saget an </w:t>
      </w:r>
      <w:proofErr w:type="spellStart"/>
      <w:r>
        <w:t>vil</w:t>
      </w:r>
      <w:proofErr w:type="spellEnd"/>
      <w:r>
        <w:t xml:space="preserve"> enden / das die </w:t>
      </w:r>
      <w:proofErr w:type="spellStart"/>
      <w:r>
        <w:t>gotloßen</w:t>
      </w:r>
      <w:proofErr w:type="spellEnd"/>
      <w:r>
        <w:t xml:space="preserve"> mit </w:t>
      </w:r>
      <w:proofErr w:type="spellStart"/>
      <w:r>
        <w:t>bildern</w:t>
      </w:r>
      <w:proofErr w:type="spellEnd"/>
      <w:r>
        <w:t xml:space="preserve"> </w:t>
      </w:r>
      <w:proofErr w:type="spellStart"/>
      <w:r>
        <w:t>bulen</w:t>
      </w:r>
      <w:proofErr w:type="spellEnd"/>
      <w:r>
        <w:t xml:space="preserve"> / wie huren mit </w:t>
      </w:r>
      <w:proofErr w:type="spellStart"/>
      <w:r>
        <w:t>puben</w:t>
      </w:r>
      <w:proofErr w:type="spellEnd"/>
      <w:r>
        <w:t xml:space="preserve">. Ich muß grob </w:t>
      </w:r>
      <w:proofErr w:type="spellStart"/>
      <w:r>
        <w:t>vnd</w:t>
      </w:r>
      <w:proofErr w:type="spellEnd"/>
      <w:r>
        <w:t xml:space="preserve"> </w:t>
      </w:r>
      <w:proofErr w:type="spellStart"/>
      <w:r>
        <w:t>vnnütz</w:t>
      </w:r>
      <w:proofErr w:type="spellEnd"/>
      <w:r>
        <w:t xml:space="preserve"> seyn. aber </w:t>
      </w:r>
      <w:proofErr w:type="spellStart"/>
      <w:r>
        <w:t>scheme</w:t>
      </w:r>
      <w:proofErr w:type="spellEnd"/>
      <w:r>
        <w:t xml:space="preserve"> mich nicht </w:t>
      </w:r>
      <w:proofErr w:type="spellStart"/>
      <w:r>
        <w:t>tzu</w:t>
      </w:r>
      <w:proofErr w:type="spellEnd"/>
      <w:r>
        <w:t xml:space="preserve"> reden / </w:t>
      </w:r>
      <w:proofErr w:type="spellStart"/>
      <w:r>
        <w:t>wye</w:t>
      </w:r>
      <w:proofErr w:type="spellEnd"/>
      <w:r>
        <w:t xml:space="preserve"> die </w:t>
      </w:r>
      <w:proofErr w:type="spellStart"/>
      <w:r>
        <w:t>schrifft</w:t>
      </w:r>
      <w:proofErr w:type="spellEnd"/>
      <w:r>
        <w:t xml:space="preserve"> redet / </w:t>
      </w:r>
      <w:proofErr w:type="spellStart"/>
      <w:r>
        <w:t>vnuertzumpffen</w:t>
      </w:r>
      <w:proofErr w:type="spellEnd"/>
      <w:r>
        <w:t xml:space="preserve">. Ich hab </w:t>
      </w:r>
      <w:proofErr w:type="spellStart"/>
      <w:r>
        <w:t>yr</w:t>
      </w:r>
      <w:proofErr w:type="spellEnd"/>
      <w:r>
        <w:t xml:space="preserve"> </w:t>
      </w:r>
      <w:proofErr w:type="spellStart"/>
      <w:r>
        <w:t>hertz</w:t>
      </w:r>
      <w:proofErr w:type="spellEnd"/>
      <w:r>
        <w:t xml:space="preserve"> </w:t>
      </w:r>
      <w:proofErr w:type="spellStart"/>
      <w:r>
        <w:t>tzerbrochen</w:t>
      </w:r>
      <w:proofErr w:type="spellEnd"/>
      <w:r>
        <w:t xml:space="preserve"> / welches von mir ging. </w:t>
      </w:r>
      <w:proofErr w:type="spellStart"/>
      <w:r>
        <w:t>vnd</w:t>
      </w:r>
      <w:proofErr w:type="spellEnd"/>
      <w:r>
        <w:t xml:space="preserve"> </w:t>
      </w:r>
      <w:proofErr w:type="spellStart"/>
      <w:r>
        <w:t>yre</w:t>
      </w:r>
      <w:proofErr w:type="spellEnd"/>
      <w:r>
        <w:t xml:space="preserve"> </w:t>
      </w:r>
      <w:proofErr w:type="spellStart"/>
      <w:r>
        <w:t>ougen</w:t>
      </w:r>
      <w:proofErr w:type="spellEnd"/>
      <w:r>
        <w:t xml:space="preserve"> </w:t>
      </w:r>
      <w:proofErr w:type="spellStart"/>
      <w:r>
        <w:t>tzerriben</w:t>
      </w:r>
      <w:proofErr w:type="spellEnd"/>
      <w:r>
        <w:t xml:space="preserve"> / welche mit den </w:t>
      </w:r>
      <w:proofErr w:type="spellStart"/>
      <w:r>
        <w:t>olgotzen</w:t>
      </w:r>
      <w:proofErr w:type="spellEnd"/>
      <w:r>
        <w:t xml:space="preserve"> </w:t>
      </w:r>
      <w:proofErr w:type="spellStart"/>
      <w:r>
        <w:t>bultten</w:t>
      </w:r>
      <w:proofErr w:type="spellEnd"/>
      <w:r>
        <w:t xml:space="preserve"> </w:t>
      </w:r>
      <w:proofErr w:type="spellStart"/>
      <w:r>
        <w:t>vnd</w:t>
      </w:r>
      <w:proofErr w:type="spellEnd"/>
      <w:r>
        <w:t xml:space="preserve"> </w:t>
      </w:r>
      <w:proofErr w:type="spellStart"/>
      <w:r>
        <w:t>bubten</w:t>
      </w:r>
      <w:proofErr w:type="spellEnd"/>
      <w:r>
        <w:t xml:space="preserve">. </w:t>
      </w:r>
      <w:proofErr w:type="spellStart"/>
      <w:r>
        <w:t>Etzechiel</w:t>
      </w:r>
      <w:proofErr w:type="spellEnd"/>
      <w:r>
        <w:t xml:space="preserve"> am. vi. Item du hast dir </w:t>
      </w:r>
      <w:proofErr w:type="spellStart"/>
      <w:r>
        <w:t>bilder</w:t>
      </w:r>
      <w:proofErr w:type="spellEnd"/>
      <w:r>
        <w:t xml:space="preserve"> gemacht in mans gestalten / </w:t>
      </w:r>
      <w:proofErr w:type="spellStart"/>
      <w:r>
        <w:t>vnd</w:t>
      </w:r>
      <w:proofErr w:type="spellEnd"/>
      <w:r>
        <w:t xml:space="preserve"> </w:t>
      </w:r>
      <w:proofErr w:type="spellStart"/>
      <w:r>
        <w:t>byst</w:t>
      </w:r>
      <w:proofErr w:type="spellEnd"/>
      <w:r>
        <w:t xml:space="preserve"> </w:t>
      </w:r>
      <w:proofErr w:type="spellStart"/>
      <w:r>
        <w:t>vnkeusch</w:t>
      </w:r>
      <w:proofErr w:type="spellEnd"/>
      <w:r>
        <w:t xml:space="preserve"> mit </w:t>
      </w:r>
      <w:proofErr w:type="spellStart"/>
      <w:r>
        <w:t>yhn</w:t>
      </w:r>
      <w:proofErr w:type="spellEnd"/>
      <w:r>
        <w:t xml:space="preserve"> gewest das </w:t>
      </w:r>
      <w:proofErr w:type="spellStart"/>
      <w:r>
        <w:t>gold</w:t>
      </w:r>
      <w:proofErr w:type="spellEnd"/>
      <w:r>
        <w:t xml:space="preserve"> </w:t>
      </w:r>
      <w:proofErr w:type="spellStart"/>
      <w:r>
        <w:t>vnd</w:t>
      </w:r>
      <w:proofErr w:type="spellEnd"/>
      <w:r>
        <w:t xml:space="preserve"> das </w:t>
      </w:r>
      <w:proofErr w:type="spellStart"/>
      <w:r>
        <w:t>silber</w:t>
      </w:r>
      <w:proofErr w:type="spellEnd"/>
      <w:r>
        <w:t xml:space="preserve"> / </w:t>
      </w:r>
      <w:proofErr w:type="spellStart"/>
      <w:r>
        <w:t>ßo</w:t>
      </w:r>
      <w:proofErr w:type="spellEnd"/>
      <w:r>
        <w:t xml:space="preserve"> ich dir / </w:t>
      </w:r>
      <w:proofErr w:type="spellStart"/>
      <w:r>
        <w:t>tzw</w:t>
      </w:r>
      <w:proofErr w:type="spellEnd"/>
      <w:r>
        <w:t xml:space="preserve"> </w:t>
      </w:r>
      <w:proofErr w:type="spellStart"/>
      <w:r>
        <w:t>deyner</w:t>
      </w:r>
      <w:proofErr w:type="spellEnd"/>
      <w:r>
        <w:t xml:space="preserve"> </w:t>
      </w:r>
      <w:proofErr w:type="spellStart"/>
      <w:r>
        <w:t>tzyhr</w:t>
      </w:r>
      <w:proofErr w:type="spellEnd"/>
      <w:r>
        <w:t xml:space="preserve"> geben hab. </w:t>
      </w:r>
      <w:proofErr w:type="spellStart"/>
      <w:r>
        <w:t>Hastu</w:t>
      </w:r>
      <w:proofErr w:type="spellEnd"/>
      <w:r>
        <w:t xml:space="preserve"> geben </w:t>
      </w:r>
      <w:proofErr w:type="spellStart"/>
      <w:r>
        <w:t>tzuw</w:t>
      </w:r>
      <w:proofErr w:type="spellEnd"/>
      <w:r>
        <w:t xml:space="preserve"> den </w:t>
      </w:r>
      <w:proofErr w:type="spellStart"/>
      <w:r>
        <w:t>bildern</w:t>
      </w:r>
      <w:proofErr w:type="spellEnd"/>
      <w:r>
        <w:t xml:space="preserve"> / sie </w:t>
      </w:r>
      <w:proofErr w:type="spellStart"/>
      <w:r>
        <w:t>darauß</w:t>
      </w:r>
      <w:proofErr w:type="spellEnd"/>
      <w:r>
        <w:t xml:space="preserve"> </w:t>
      </w:r>
      <w:proofErr w:type="spellStart"/>
      <w:r>
        <w:t>tzu</w:t>
      </w:r>
      <w:proofErr w:type="spellEnd"/>
      <w:r>
        <w:t xml:space="preserve"> machen / </w:t>
      </w:r>
      <w:proofErr w:type="spellStart"/>
      <w:r>
        <w:t>vnd</w:t>
      </w:r>
      <w:proofErr w:type="spellEnd"/>
      <w:r>
        <w:t xml:space="preserve"> hast mit </w:t>
      </w:r>
      <w:proofErr w:type="spellStart"/>
      <w:r>
        <w:t>yhn</w:t>
      </w:r>
      <w:proofErr w:type="spellEnd"/>
      <w:r>
        <w:t xml:space="preserve"> </w:t>
      </w:r>
      <w:proofErr w:type="spellStart"/>
      <w:r>
        <w:t>gebuelth</w:t>
      </w:r>
      <w:proofErr w:type="spellEnd"/>
      <w:r>
        <w:t xml:space="preserve">. Du hast </w:t>
      </w:r>
      <w:proofErr w:type="spellStart"/>
      <w:r>
        <w:t>deyn</w:t>
      </w:r>
      <w:proofErr w:type="spellEnd"/>
      <w:r>
        <w:t xml:space="preserve"> </w:t>
      </w:r>
      <w:proofErr w:type="spellStart"/>
      <w:r>
        <w:t>kleyder</w:t>
      </w:r>
      <w:proofErr w:type="spellEnd"/>
      <w:r>
        <w:t xml:space="preserve"> </w:t>
      </w:r>
      <w:proofErr w:type="spellStart"/>
      <w:r>
        <w:t>genumen</w:t>
      </w:r>
      <w:proofErr w:type="spellEnd"/>
      <w:r>
        <w:t xml:space="preserve"> / </w:t>
      </w:r>
      <w:proofErr w:type="spellStart"/>
      <w:r>
        <w:t>vnd</w:t>
      </w:r>
      <w:proofErr w:type="spellEnd"/>
      <w:r>
        <w:t xml:space="preserve"> hast sie mit den selben. </w:t>
      </w:r>
      <w:proofErr w:type="spellStart"/>
      <w:r>
        <w:t>bekleydt</w:t>
      </w:r>
      <w:proofErr w:type="spellEnd"/>
      <w:r>
        <w:t xml:space="preserve"> </w:t>
      </w:r>
      <w:proofErr w:type="spellStart"/>
      <w:r>
        <w:t>vnd</w:t>
      </w:r>
      <w:proofErr w:type="spellEnd"/>
      <w:r>
        <w:t xml:space="preserve"> </w:t>
      </w:r>
      <w:proofErr w:type="spellStart"/>
      <w:r>
        <w:t>tzugedeckt</w:t>
      </w:r>
      <w:proofErr w:type="spellEnd"/>
      <w:r>
        <w:t xml:space="preserve">. etc. </w:t>
      </w:r>
      <w:proofErr w:type="spellStart"/>
      <w:r>
        <w:t>Etzechiel</w:t>
      </w:r>
      <w:proofErr w:type="spellEnd"/>
      <w:r>
        <w:t xml:space="preserve"> am. xvi. Das thun wir den narren / die </w:t>
      </w:r>
      <w:proofErr w:type="spellStart"/>
      <w:r>
        <w:t>wyr</w:t>
      </w:r>
      <w:proofErr w:type="spellEnd"/>
      <w:r>
        <w:t xml:space="preserve"> </w:t>
      </w:r>
      <w:proofErr w:type="spellStart"/>
      <w:r>
        <w:t>nit</w:t>
      </w:r>
      <w:proofErr w:type="spellEnd"/>
      <w:r>
        <w:t xml:space="preserve"> </w:t>
      </w:r>
      <w:proofErr w:type="spellStart"/>
      <w:r>
        <w:t>fur</w:t>
      </w:r>
      <w:proofErr w:type="spellEnd"/>
      <w:r>
        <w:t xml:space="preserve"> </w:t>
      </w:r>
      <w:proofErr w:type="spellStart"/>
      <w:r>
        <w:t>frombde</w:t>
      </w:r>
      <w:proofErr w:type="spellEnd"/>
      <w:r>
        <w:t xml:space="preserve"> </w:t>
      </w:r>
      <w:proofErr w:type="spellStart"/>
      <w:r>
        <w:t>gotter</w:t>
      </w:r>
      <w:proofErr w:type="spellEnd"/>
      <w:r>
        <w:t xml:space="preserve"> achten wollen. Wollen auch </w:t>
      </w:r>
      <w:proofErr w:type="spellStart"/>
      <w:r>
        <w:t>nit</w:t>
      </w:r>
      <w:proofErr w:type="spellEnd"/>
      <w:r>
        <w:t xml:space="preserve"> </w:t>
      </w:r>
      <w:proofErr w:type="spellStart"/>
      <w:r>
        <w:t>horen</w:t>
      </w:r>
      <w:proofErr w:type="spellEnd"/>
      <w:r>
        <w:t xml:space="preserve"> / das wir sie </w:t>
      </w:r>
      <w:proofErr w:type="spellStart"/>
      <w:r>
        <w:t>vnßere</w:t>
      </w:r>
      <w:proofErr w:type="spellEnd"/>
      <w:r>
        <w:t xml:space="preserve"> </w:t>
      </w:r>
      <w:proofErr w:type="spellStart"/>
      <w:r>
        <w:t>gotter</w:t>
      </w:r>
      <w:proofErr w:type="spellEnd"/>
      <w:r>
        <w:t xml:space="preserve"> </w:t>
      </w:r>
      <w:proofErr w:type="spellStart"/>
      <w:r>
        <w:t>seind</w:t>
      </w:r>
      <w:proofErr w:type="spellEnd"/>
      <w:r>
        <w:t xml:space="preserve">. Wie </w:t>
      </w:r>
      <w:proofErr w:type="spellStart"/>
      <w:r>
        <w:t>wol</w:t>
      </w:r>
      <w:proofErr w:type="spellEnd"/>
      <w:r>
        <w:t xml:space="preserve"> </w:t>
      </w:r>
      <w:proofErr w:type="spellStart"/>
      <w:r>
        <w:t>vns</w:t>
      </w:r>
      <w:proofErr w:type="spellEnd"/>
      <w:r>
        <w:t xml:space="preserve"> alle </w:t>
      </w:r>
      <w:proofErr w:type="spellStart"/>
      <w:r>
        <w:t>welth</w:t>
      </w:r>
      <w:proofErr w:type="spellEnd"/>
      <w:r>
        <w:t xml:space="preserve"> </w:t>
      </w:r>
      <w:proofErr w:type="spellStart"/>
      <w:r>
        <w:t>vberwindett</w:t>
      </w:r>
      <w:proofErr w:type="spellEnd"/>
      <w:r>
        <w:t xml:space="preserve"> mit </w:t>
      </w:r>
      <w:proofErr w:type="spellStart"/>
      <w:r>
        <w:t>vnßer</w:t>
      </w:r>
      <w:proofErr w:type="spellEnd"/>
      <w:r>
        <w:t xml:space="preserve"> </w:t>
      </w:r>
      <w:proofErr w:type="spellStart"/>
      <w:r>
        <w:t>reed</w:t>
      </w:r>
      <w:proofErr w:type="spellEnd"/>
      <w:r>
        <w:t xml:space="preserve"> </w:t>
      </w:r>
      <w:proofErr w:type="spellStart"/>
      <w:r>
        <w:t>vnd</w:t>
      </w:r>
      <w:proofErr w:type="spellEnd"/>
      <w:r>
        <w:t xml:space="preserve"> </w:t>
      </w:r>
      <w:proofErr w:type="spellStart"/>
      <w:r>
        <w:t>tath</w:t>
      </w:r>
      <w:proofErr w:type="spellEnd"/>
      <w:r>
        <w:t xml:space="preserve"> / das wir sie </w:t>
      </w:r>
      <w:proofErr w:type="spellStart"/>
      <w:r>
        <w:t>alß</w:t>
      </w:r>
      <w:proofErr w:type="spellEnd"/>
      <w:r>
        <w:t xml:space="preserve"> </w:t>
      </w:r>
      <w:proofErr w:type="spellStart"/>
      <w:r>
        <w:t>gotter</w:t>
      </w:r>
      <w:proofErr w:type="spellEnd"/>
      <w:r>
        <w:t xml:space="preserve"> halten / mit </w:t>
      </w:r>
      <w:proofErr w:type="spellStart"/>
      <w:r>
        <w:t>nhomen</w:t>
      </w:r>
      <w:proofErr w:type="spellEnd"/>
      <w:r>
        <w:t xml:space="preserve"> </w:t>
      </w:r>
      <w:proofErr w:type="spellStart"/>
      <w:r>
        <w:t>vnd</w:t>
      </w:r>
      <w:proofErr w:type="spellEnd"/>
      <w:r>
        <w:t xml:space="preserve"> </w:t>
      </w:r>
      <w:proofErr w:type="spellStart"/>
      <w:r>
        <w:t>ehrerbiethung</w:t>
      </w:r>
      <w:proofErr w:type="spellEnd"/>
      <w:r>
        <w:t xml:space="preserve">. Das das </w:t>
      </w:r>
      <w:proofErr w:type="spellStart"/>
      <w:r>
        <w:t>gecreutzigt</w:t>
      </w:r>
      <w:proofErr w:type="spellEnd"/>
      <w:r>
        <w:t xml:space="preserve"> </w:t>
      </w:r>
      <w:proofErr w:type="spellStart"/>
      <w:r>
        <w:t>bild</w:t>
      </w:r>
      <w:proofErr w:type="spellEnd"/>
      <w:r>
        <w:t xml:space="preserve"> nennen wir </w:t>
      </w:r>
      <w:proofErr w:type="spellStart"/>
      <w:r>
        <w:t>eynen</w:t>
      </w:r>
      <w:proofErr w:type="spellEnd"/>
      <w:r>
        <w:t xml:space="preserve"> </w:t>
      </w:r>
      <w:proofErr w:type="spellStart"/>
      <w:r>
        <w:t>hergot</w:t>
      </w:r>
      <w:proofErr w:type="spellEnd"/>
      <w:r>
        <w:t xml:space="preserve"> / </w:t>
      </w:r>
      <w:proofErr w:type="spellStart"/>
      <w:r>
        <w:t>vnd</w:t>
      </w:r>
      <w:proofErr w:type="spellEnd"/>
      <w:r>
        <w:t xml:space="preserve"> sagen </w:t>
      </w:r>
      <w:proofErr w:type="spellStart"/>
      <w:r>
        <w:t>tzeitten</w:t>
      </w:r>
      <w:proofErr w:type="spellEnd"/>
      <w:r>
        <w:t xml:space="preserve"> / das ist der </w:t>
      </w:r>
      <w:proofErr w:type="spellStart"/>
      <w:r>
        <w:t>herr</w:t>
      </w:r>
      <w:proofErr w:type="spellEnd"/>
      <w:r>
        <w:t xml:space="preserve"> Jesus / wir </w:t>
      </w:r>
      <w:proofErr w:type="spellStart"/>
      <w:r>
        <w:t>thund</w:t>
      </w:r>
      <w:proofErr w:type="spellEnd"/>
      <w:r>
        <w:t xml:space="preserve"> </w:t>
      </w:r>
      <w:proofErr w:type="spellStart"/>
      <w:r>
        <w:t>ym</w:t>
      </w:r>
      <w:proofErr w:type="spellEnd"/>
      <w:r>
        <w:t xml:space="preserve"> auch </w:t>
      </w:r>
      <w:proofErr w:type="spellStart"/>
      <w:r>
        <w:t>soliche</w:t>
      </w:r>
      <w:proofErr w:type="spellEnd"/>
      <w:r>
        <w:t xml:space="preserve"> </w:t>
      </w:r>
      <w:proofErr w:type="spellStart"/>
      <w:r>
        <w:t>ehere</w:t>
      </w:r>
      <w:proofErr w:type="spellEnd"/>
      <w:r>
        <w:t xml:space="preserve"> / </w:t>
      </w:r>
      <w:proofErr w:type="spellStart"/>
      <w:r>
        <w:t>alß</w:t>
      </w:r>
      <w:proofErr w:type="spellEnd"/>
      <w:r>
        <w:t xml:space="preserve"> wer Christus selber da / darzu haben </w:t>
      </w:r>
      <w:proofErr w:type="spellStart"/>
      <w:r>
        <w:t>vns</w:t>
      </w:r>
      <w:proofErr w:type="spellEnd"/>
      <w:r>
        <w:t xml:space="preserve"> die </w:t>
      </w:r>
      <w:proofErr w:type="spellStart"/>
      <w:r>
        <w:t>heiloße</w:t>
      </w:r>
      <w:proofErr w:type="spellEnd"/>
      <w:r>
        <w:t xml:space="preserve"> </w:t>
      </w:r>
      <w:proofErr w:type="spellStart"/>
      <w:r>
        <w:t>Bepst</w:t>
      </w:r>
      <w:proofErr w:type="spellEnd"/>
      <w:r>
        <w:t xml:space="preserve"> / </w:t>
      </w:r>
      <w:proofErr w:type="spellStart"/>
      <w:r>
        <w:t>vnsinnige</w:t>
      </w:r>
      <w:proofErr w:type="spellEnd"/>
      <w:r>
        <w:t xml:space="preserve"> </w:t>
      </w:r>
      <w:proofErr w:type="spellStart"/>
      <w:r>
        <w:t>Monichen</w:t>
      </w:r>
      <w:proofErr w:type="spellEnd"/>
      <w:r>
        <w:t xml:space="preserve"> gebracht. Wir sagen auch / das ist Sanct </w:t>
      </w:r>
      <w:proofErr w:type="spellStart"/>
      <w:r>
        <w:t>Sebasti</w:t>
      </w:r>
      <w:proofErr w:type="spellEnd"/>
      <w:r>
        <w:t xml:space="preserve">. das S. Nicklas etc. </w:t>
      </w:r>
      <w:proofErr w:type="spellStart"/>
      <w:r>
        <w:t>vnd</w:t>
      </w:r>
      <w:proofErr w:type="spellEnd"/>
      <w:r>
        <w:t xml:space="preserve"> der gleichen. </w:t>
      </w:r>
      <w:proofErr w:type="spellStart"/>
      <w:r>
        <w:t>Alßo</w:t>
      </w:r>
      <w:proofErr w:type="spellEnd"/>
      <w:r>
        <w:t xml:space="preserve"> </w:t>
      </w:r>
      <w:proofErr w:type="spellStart"/>
      <w:r>
        <w:t>nhennen</w:t>
      </w:r>
      <w:proofErr w:type="spellEnd"/>
      <w:r>
        <w:t xml:space="preserve"> wir sie / wie die ding / </w:t>
      </w:r>
      <w:proofErr w:type="spellStart"/>
      <w:r>
        <w:t>ßo</w:t>
      </w:r>
      <w:proofErr w:type="spellEnd"/>
      <w:r>
        <w:t xml:space="preserve"> </w:t>
      </w:r>
      <w:proofErr w:type="spellStart"/>
      <w:r>
        <w:t>got</w:t>
      </w:r>
      <w:proofErr w:type="spellEnd"/>
      <w:r>
        <w:t xml:space="preserve"> liebet / </w:t>
      </w:r>
      <w:proofErr w:type="spellStart"/>
      <w:r>
        <w:t>vnd</w:t>
      </w:r>
      <w:proofErr w:type="spellEnd"/>
      <w:r>
        <w:t xml:space="preserve"> </w:t>
      </w:r>
      <w:proofErr w:type="spellStart"/>
      <w:r>
        <w:t>vberweißen</w:t>
      </w:r>
      <w:proofErr w:type="spellEnd"/>
      <w:r>
        <w:t xml:space="preserve"> </w:t>
      </w:r>
      <w:proofErr w:type="spellStart"/>
      <w:r>
        <w:t>vns</w:t>
      </w:r>
      <w:proofErr w:type="spellEnd"/>
      <w:r>
        <w:t xml:space="preserve"> mit </w:t>
      </w:r>
      <w:proofErr w:type="spellStart"/>
      <w:r>
        <w:t>vnßer</w:t>
      </w:r>
      <w:proofErr w:type="spellEnd"/>
      <w:r>
        <w:t xml:space="preserve"> </w:t>
      </w:r>
      <w:proofErr w:type="spellStart"/>
      <w:r>
        <w:t>reed</w:t>
      </w:r>
      <w:proofErr w:type="spellEnd"/>
      <w:r>
        <w:t xml:space="preserve"> </w:t>
      </w:r>
      <w:proofErr w:type="spellStart"/>
      <w:r>
        <w:t>vnd</w:t>
      </w:r>
      <w:proofErr w:type="spellEnd"/>
      <w:r>
        <w:t xml:space="preserve"> </w:t>
      </w:r>
      <w:proofErr w:type="spellStart"/>
      <w:r>
        <w:t>tath</w:t>
      </w:r>
      <w:proofErr w:type="spellEnd"/>
      <w:r>
        <w:t xml:space="preserve"> / das </w:t>
      </w:r>
      <w:proofErr w:type="spellStart"/>
      <w:r>
        <w:t>bilder</w:t>
      </w:r>
      <w:proofErr w:type="spellEnd"/>
      <w:r>
        <w:t xml:space="preserve"> </w:t>
      </w:r>
      <w:proofErr w:type="spellStart"/>
      <w:r>
        <w:t>vnßer</w:t>
      </w:r>
      <w:proofErr w:type="spellEnd"/>
      <w:r>
        <w:t xml:space="preserve"> </w:t>
      </w:r>
      <w:proofErr w:type="spellStart"/>
      <w:r>
        <w:t>gotter</w:t>
      </w:r>
      <w:proofErr w:type="spellEnd"/>
      <w:r>
        <w:t xml:space="preserve"> </w:t>
      </w:r>
      <w:proofErr w:type="spellStart"/>
      <w:r>
        <w:t>seind</w:t>
      </w:r>
      <w:proofErr w:type="spellEnd"/>
      <w:r>
        <w:t xml:space="preserve"> / das </w:t>
      </w:r>
      <w:proofErr w:type="spellStart"/>
      <w:r>
        <w:t>vnßere</w:t>
      </w:r>
      <w:proofErr w:type="spellEnd"/>
      <w:r>
        <w:t xml:space="preserve"> </w:t>
      </w:r>
      <w:proofErr w:type="spellStart"/>
      <w:r>
        <w:t>bildnis</w:t>
      </w:r>
      <w:proofErr w:type="spellEnd"/>
      <w:r>
        <w:t xml:space="preserve"> </w:t>
      </w:r>
      <w:proofErr w:type="spellStart"/>
      <w:r>
        <w:t>seind</w:t>
      </w:r>
      <w:proofErr w:type="spellEnd"/>
      <w:r>
        <w:t xml:space="preserve"> mit welchen / </w:t>
      </w:r>
      <w:proofErr w:type="spellStart"/>
      <w:r>
        <w:t>vnßere</w:t>
      </w:r>
      <w:proofErr w:type="spellEnd"/>
      <w:r>
        <w:t xml:space="preserve"> </w:t>
      </w:r>
      <w:proofErr w:type="spellStart"/>
      <w:r>
        <w:t>augen</w:t>
      </w:r>
      <w:proofErr w:type="spellEnd"/>
      <w:r>
        <w:t xml:space="preserve"> </w:t>
      </w:r>
      <w:proofErr w:type="spellStart"/>
      <w:r>
        <w:t>bulen</w:t>
      </w:r>
      <w:proofErr w:type="spellEnd"/>
      <w:r>
        <w:t xml:space="preserve"> / </w:t>
      </w:r>
      <w:proofErr w:type="spellStart"/>
      <w:r>
        <w:t>vnd</w:t>
      </w:r>
      <w:proofErr w:type="spellEnd"/>
      <w:r>
        <w:t xml:space="preserve"> </w:t>
      </w:r>
      <w:proofErr w:type="spellStart"/>
      <w:r>
        <w:t>puben</w:t>
      </w:r>
      <w:proofErr w:type="spellEnd"/>
      <w:r>
        <w:t xml:space="preserve"> / </w:t>
      </w:r>
      <w:proofErr w:type="spellStart"/>
      <w:r>
        <w:t>vnd</w:t>
      </w:r>
      <w:proofErr w:type="spellEnd"/>
      <w:r>
        <w:t xml:space="preserve"> ist </w:t>
      </w:r>
      <w:proofErr w:type="spellStart"/>
      <w:r>
        <w:t>ye</w:t>
      </w:r>
      <w:proofErr w:type="spellEnd"/>
      <w:r>
        <w:t xml:space="preserve"> war / das sie </w:t>
      </w:r>
      <w:proofErr w:type="spellStart"/>
      <w:r>
        <w:t>allesampt</w:t>
      </w:r>
      <w:proofErr w:type="spellEnd"/>
      <w:r>
        <w:t xml:space="preserve"> huren </w:t>
      </w:r>
      <w:proofErr w:type="spellStart"/>
      <w:r>
        <w:t>vnd</w:t>
      </w:r>
      <w:proofErr w:type="spellEnd"/>
      <w:r>
        <w:t xml:space="preserve"> </w:t>
      </w:r>
      <w:proofErr w:type="spellStart"/>
      <w:r>
        <w:t>eheprecheryn</w:t>
      </w:r>
      <w:proofErr w:type="spellEnd"/>
      <w:r>
        <w:t xml:space="preserve"> sein / die </w:t>
      </w:r>
      <w:proofErr w:type="spellStart"/>
      <w:r>
        <w:t>bilder</w:t>
      </w:r>
      <w:proofErr w:type="spellEnd"/>
      <w:r>
        <w:t xml:space="preserve"> </w:t>
      </w:r>
      <w:proofErr w:type="spellStart"/>
      <w:r>
        <w:t>eheren</w:t>
      </w:r>
      <w:proofErr w:type="spellEnd"/>
      <w:r>
        <w:t xml:space="preserve"> / oder </w:t>
      </w:r>
      <w:proofErr w:type="spellStart"/>
      <w:r>
        <w:t>vmb</w:t>
      </w:r>
      <w:proofErr w:type="spellEnd"/>
      <w:r>
        <w:t xml:space="preserve"> </w:t>
      </w:r>
      <w:proofErr w:type="spellStart"/>
      <w:r>
        <w:t>hylff</w:t>
      </w:r>
      <w:proofErr w:type="spellEnd"/>
      <w:r>
        <w:t xml:space="preserve"> ansuchen aber anbeten. </w:t>
      </w:r>
      <w:proofErr w:type="spellStart"/>
      <w:r>
        <w:t>Osee</w:t>
      </w:r>
      <w:proofErr w:type="spellEnd"/>
      <w:r>
        <w:t xml:space="preserve">. ii. </w:t>
      </w:r>
      <w:proofErr w:type="spellStart"/>
      <w:r>
        <w:t>Etzech</w:t>
      </w:r>
      <w:proofErr w:type="spellEnd"/>
      <w:r>
        <w:t>. am xvi. (</w:t>
      </w:r>
      <w:proofErr w:type="spellStart"/>
      <w:r>
        <w:t>Alhie</w:t>
      </w:r>
      <w:proofErr w:type="spellEnd"/>
      <w:r>
        <w:t xml:space="preserve"> </w:t>
      </w:r>
      <w:proofErr w:type="spellStart"/>
      <w:r>
        <w:t>wolte</w:t>
      </w:r>
      <w:proofErr w:type="spellEnd"/>
      <w:r>
        <w:t xml:space="preserve"> ich </w:t>
      </w:r>
      <w:proofErr w:type="spellStart"/>
      <w:r>
        <w:t>eyn</w:t>
      </w:r>
      <w:proofErr w:type="spellEnd"/>
      <w:r>
        <w:t xml:space="preserve"> </w:t>
      </w:r>
      <w:proofErr w:type="spellStart"/>
      <w:r>
        <w:t>weib</w:t>
      </w:r>
      <w:proofErr w:type="spellEnd"/>
      <w:r>
        <w:t xml:space="preserve"> / des </w:t>
      </w:r>
      <w:proofErr w:type="spellStart"/>
      <w:r>
        <w:t>Teuffels</w:t>
      </w:r>
      <w:proofErr w:type="spellEnd"/>
      <w:r>
        <w:t xml:space="preserve"> huren / </w:t>
      </w:r>
      <w:proofErr w:type="spellStart"/>
      <w:r>
        <w:t>wol</w:t>
      </w:r>
      <w:proofErr w:type="spellEnd"/>
      <w:r>
        <w:t xml:space="preserve"> </w:t>
      </w:r>
      <w:proofErr w:type="spellStart"/>
      <w:r>
        <w:t>betzalen</w:t>
      </w:r>
      <w:proofErr w:type="spellEnd"/>
      <w:r>
        <w:t xml:space="preserve"> / </w:t>
      </w:r>
      <w:proofErr w:type="spellStart"/>
      <w:r>
        <w:t>ader</w:t>
      </w:r>
      <w:proofErr w:type="spellEnd"/>
      <w:r>
        <w:t xml:space="preserve"> ich hoff sie werde / dem rathe des heiligen </w:t>
      </w:r>
      <w:proofErr w:type="spellStart"/>
      <w:r>
        <w:t>geyste</w:t>
      </w:r>
      <w:proofErr w:type="spellEnd"/>
      <w:r>
        <w:t xml:space="preserve"> </w:t>
      </w:r>
      <w:proofErr w:type="spellStart"/>
      <w:r>
        <w:t>volgig</w:t>
      </w:r>
      <w:proofErr w:type="spellEnd"/>
      <w:r>
        <w:t xml:space="preserve"> werden / das ist </w:t>
      </w:r>
      <w:proofErr w:type="spellStart"/>
      <w:r>
        <w:t>eyn</w:t>
      </w:r>
      <w:proofErr w:type="spellEnd"/>
      <w:r>
        <w:t xml:space="preserve"> </w:t>
      </w:r>
      <w:proofErr w:type="spellStart"/>
      <w:r>
        <w:t>parenthesis</w:t>
      </w:r>
      <w:proofErr w:type="spellEnd"/>
      <w:r>
        <w:t xml:space="preserve"> damit ich sie </w:t>
      </w:r>
      <w:proofErr w:type="spellStart"/>
      <w:r>
        <w:t>fur</w:t>
      </w:r>
      <w:proofErr w:type="spellEnd"/>
      <w:r>
        <w:t xml:space="preserve"> das ander mall </w:t>
      </w:r>
      <w:proofErr w:type="spellStart"/>
      <w:r>
        <w:t>wil</w:t>
      </w:r>
      <w:proofErr w:type="spellEnd"/>
      <w:r>
        <w:t xml:space="preserve"> gewarnet haben.) Die </w:t>
      </w:r>
      <w:proofErr w:type="spellStart"/>
      <w:r>
        <w:t>Teuffels</w:t>
      </w:r>
      <w:proofErr w:type="spellEnd"/>
      <w:r>
        <w:t xml:space="preserve"> huren die </w:t>
      </w:r>
      <w:proofErr w:type="spellStart"/>
      <w:r>
        <w:t>yre</w:t>
      </w:r>
      <w:proofErr w:type="spellEnd"/>
      <w:r>
        <w:t xml:space="preserve"> </w:t>
      </w:r>
      <w:proofErr w:type="spellStart"/>
      <w:r>
        <w:t>silber</w:t>
      </w:r>
      <w:proofErr w:type="spellEnd"/>
      <w:r>
        <w:t xml:space="preserve"> </w:t>
      </w:r>
      <w:proofErr w:type="spellStart"/>
      <w:r>
        <w:t>vnd</w:t>
      </w:r>
      <w:proofErr w:type="spellEnd"/>
      <w:r>
        <w:t xml:space="preserve"> </w:t>
      </w:r>
      <w:proofErr w:type="spellStart"/>
      <w:r>
        <w:t>gold</w:t>
      </w:r>
      <w:proofErr w:type="spellEnd"/>
      <w:r>
        <w:t xml:space="preserve"> / </w:t>
      </w:r>
      <w:proofErr w:type="spellStart"/>
      <w:r>
        <w:t>tzu</w:t>
      </w:r>
      <w:proofErr w:type="spellEnd"/>
      <w:r>
        <w:t xml:space="preserve"> </w:t>
      </w:r>
      <w:proofErr w:type="spellStart"/>
      <w:r>
        <w:t>bildern</w:t>
      </w:r>
      <w:proofErr w:type="spellEnd"/>
      <w:r>
        <w:t xml:space="preserve"> geben / </w:t>
      </w:r>
      <w:proofErr w:type="spellStart"/>
      <w:r>
        <w:t>vnd</w:t>
      </w:r>
      <w:proofErr w:type="spellEnd"/>
      <w:r>
        <w:t xml:space="preserve"> </w:t>
      </w:r>
      <w:proofErr w:type="spellStart"/>
      <w:r>
        <w:t>darumb</w:t>
      </w:r>
      <w:proofErr w:type="spellEnd"/>
      <w:r>
        <w:t xml:space="preserve"> / das man </w:t>
      </w:r>
      <w:proofErr w:type="spellStart"/>
      <w:r>
        <w:t>bylder</w:t>
      </w:r>
      <w:proofErr w:type="spellEnd"/>
      <w:r>
        <w:t xml:space="preserve"> in </w:t>
      </w:r>
      <w:proofErr w:type="spellStart"/>
      <w:r>
        <w:t>kirchen</w:t>
      </w:r>
      <w:proofErr w:type="spellEnd"/>
      <w:r>
        <w:t xml:space="preserve"> / aus dem mache / das </w:t>
      </w:r>
      <w:proofErr w:type="spellStart"/>
      <w:r>
        <w:t>got</w:t>
      </w:r>
      <w:proofErr w:type="spellEnd"/>
      <w:r>
        <w:t xml:space="preserve"> </w:t>
      </w:r>
      <w:proofErr w:type="spellStart"/>
      <w:r>
        <w:t>yen</w:t>
      </w:r>
      <w:proofErr w:type="spellEnd"/>
      <w:r>
        <w:t xml:space="preserve"> </w:t>
      </w:r>
      <w:proofErr w:type="spellStart"/>
      <w:r>
        <w:t>tzu</w:t>
      </w:r>
      <w:proofErr w:type="spellEnd"/>
      <w:r>
        <w:t xml:space="preserve"> eigner </w:t>
      </w:r>
      <w:proofErr w:type="spellStart"/>
      <w:r>
        <w:t>tzirung</w:t>
      </w:r>
      <w:proofErr w:type="spellEnd"/>
      <w:r>
        <w:t xml:space="preserve"> geben hat / </w:t>
      </w:r>
      <w:proofErr w:type="spellStart"/>
      <w:r>
        <w:t>seind</w:t>
      </w:r>
      <w:proofErr w:type="spellEnd"/>
      <w:r>
        <w:t xml:space="preserve"> gleich die huren / von welchen. </w:t>
      </w:r>
      <w:proofErr w:type="spellStart"/>
      <w:r>
        <w:t>Etzech</w:t>
      </w:r>
      <w:proofErr w:type="spellEnd"/>
      <w:r>
        <w:t xml:space="preserve">. am xvi. </w:t>
      </w:r>
      <w:proofErr w:type="spellStart"/>
      <w:r>
        <w:t>capitell</w:t>
      </w:r>
      <w:proofErr w:type="spellEnd"/>
      <w:r>
        <w:t xml:space="preserve"> schreibet / wie oben </w:t>
      </w:r>
      <w:proofErr w:type="spellStart"/>
      <w:r>
        <w:t>vermelt</w:t>
      </w:r>
      <w:proofErr w:type="spellEnd"/>
      <w:r>
        <w:t xml:space="preserve"> ist. Die </w:t>
      </w:r>
      <w:proofErr w:type="spellStart"/>
      <w:r>
        <w:t>manß</w:t>
      </w:r>
      <w:proofErr w:type="spellEnd"/>
      <w:r>
        <w:t xml:space="preserve"> </w:t>
      </w:r>
      <w:proofErr w:type="spellStart"/>
      <w:r>
        <w:t>bilder</w:t>
      </w:r>
      <w:proofErr w:type="spellEnd"/>
      <w:r>
        <w:t xml:space="preserve"> machen / </w:t>
      </w:r>
      <w:proofErr w:type="spellStart"/>
      <w:r>
        <w:t>vnd</w:t>
      </w:r>
      <w:proofErr w:type="spellEnd"/>
      <w:r>
        <w:t xml:space="preserve"> </w:t>
      </w:r>
      <w:proofErr w:type="spellStart"/>
      <w:r>
        <w:t>bulen</w:t>
      </w:r>
      <w:proofErr w:type="spellEnd"/>
      <w:r>
        <w:t xml:space="preserve"> mit </w:t>
      </w:r>
      <w:proofErr w:type="spellStart"/>
      <w:r>
        <w:t>yen</w:t>
      </w:r>
      <w:proofErr w:type="spellEnd"/>
      <w:r>
        <w:t xml:space="preserve"> / bedecken sie mit </w:t>
      </w:r>
      <w:proofErr w:type="spellStart"/>
      <w:r>
        <w:t>yren</w:t>
      </w:r>
      <w:proofErr w:type="spellEnd"/>
      <w:r>
        <w:t xml:space="preserve"> </w:t>
      </w:r>
      <w:proofErr w:type="spellStart"/>
      <w:r>
        <w:t>kleidern</w:t>
      </w:r>
      <w:proofErr w:type="spellEnd"/>
      <w:r>
        <w:t xml:space="preserve"> </w:t>
      </w:r>
      <w:proofErr w:type="spellStart"/>
      <w:r>
        <w:t>vnd</w:t>
      </w:r>
      <w:proofErr w:type="spellEnd"/>
      <w:r>
        <w:t xml:space="preserve"> tragen </w:t>
      </w:r>
      <w:proofErr w:type="spellStart"/>
      <w:r>
        <w:t>yenen</w:t>
      </w:r>
      <w:proofErr w:type="spellEnd"/>
      <w:r>
        <w:t xml:space="preserve"> </w:t>
      </w:r>
      <w:proofErr w:type="spellStart"/>
      <w:r>
        <w:t>kostlichen</w:t>
      </w:r>
      <w:proofErr w:type="spellEnd"/>
      <w:r>
        <w:t xml:space="preserve"> </w:t>
      </w:r>
      <w:proofErr w:type="spellStart"/>
      <w:r>
        <w:t>geruch</w:t>
      </w:r>
      <w:proofErr w:type="spellEnd"/>
      <w:r>
        <w:t xml:space="preserve"> / </w:t>
      </w:r>
      <w:proofErr w:type="spellStart"/>
      <w:r>
        <w:t>brot</w:t>
      </w:r>
      <w:proofErr w:type="spellEnd"/>
      <w:r>
        <w:t xml:space="preserve"> / wein / </w:t>
      </w:r>
      <w:proofErr w:type="spellStart"/>
      <w:r>
        <w:t>bier</w:t>
      </w:r>
      <w:proofErr w:type="spellEnd"/>
      <w:r>
        <w:t xml:space="preserve"> / </w:t>
      </w:r>
      <w:proofErr w:type="spellStart"/>
      <w:r>
        <w:t>tzu</w:t>
      </w:r>
      <w:proofErr w:type="spellEnd"/>
      <w:r>
        <w:t xml:space="preserve"> / </w:t>
      </w:r>
      <w:proofErr w:type="spellStart"/>
      <w:r>
        <w:t>huner</w:t>
      </w:r>
      <w:proofErr w:type="spellEnd"/>
      <w:r>
        <w:t xml:space="preserve"> / </w:t>
      </w:r>
      <w:proofErr w:type="spellStart"/>
      <w:r>
        <w:t>genß</w:t>
      </w:r>
      <w:proofErr w:type="spellEnd"/>
      <w:r>
        <w:t xml:space="preserve"> / </w:t>
      </w:r>
      <w:proofErr w:type="spellStart"/>
      <w:r>
        <w:t>vnd</w:t>
      </w:r>
      <w:proofErr w:type="spellEnd"/>
      <w:r>
        <w:t xml:space="preserve"> </w:t>
      </w:r>
      <w:proofErr w:type="spellStart"/>
      <w:r>
        <w:t>pferd</w:t>
      </w:r>
      <w:proofErr w:type="spellEnd"/>
      <w:r>
        <w:t xml:space="preserve">. Ja dar </w:t>
      </w:r>
      <w:proofErr w:type="spellStart"/>
      <w:r>
        <w:t>tzu</w:t>
      </w:r>
      <w:proofErr w:type="spellEnd"/>
      <w:r>
        <w:t xml:space="preserve"> </w:t>
      </w:r>
      <w:proofErr w:type="spellStart"/>
      <w:r>
        <w:t>yre</w:t>
      </w:r>
      <w:proofErr w:type="spellEnd"/>
      <w:r>
        <w:t xml:space="preserve"> Kinder / </w:t>
      </w:r>
      <w:proofErr w:type="spellStart"/>
      <w:r>
        <w:t>vnd</w:t>
      </w:r>
      <w:proofErr w:type="spellEnd"/>
      <w:r>
        <w:t xml:space="preserve"> </w:t>
      </w:r>
      <w:proofErr w:type="spellStart"/>
      <w:r>
        <w:t>ire</w:t>
      </w:r>
      <w:proofErr w:type="spellEnd"/>
      <w:r>
        <w:t xml:space="preserve"> </w:t>
      </w:r>
      <w:proofErr w:type="spellStart"/>
      <w:r>
        <w:t>krancke</w:t>
      </w:r>
      <w:proofErr w:type="spellEnd"/>
      <w:r>
        <w:t xml:space="preserve"> </w:t>
      </w:r>
      <w:proofErr w:type="spellStart"/>
      <w:r>
        <w:t>frunde</w:t>
      </w:r>
      <w:proofErr w:type="spellEnd"/>
      <w:r>
        <w:t xml:space="preserve"> / </w:t>
      </w:r>
      <w:proofErr w:type="spellStart"/>
      <w:r>
        <w:t>tzu</w:t>
      </w:r>
      <w:proofErr w:type="spellEnd"/>
      <w:r>
        <w:t xml:space="preserve"> welchen </w:t>
      </w:r>
      <w:proofErr w:type="spellStart"/>
      <w:r>
        <w:t>got</w:t>
      </w:r>
      <w:proofErr w:type="spellEnd"/>
      <w:r>
        <w:t xml:space="preserve"> spricht. </w:t>
      </w:r>
      <w:proofErr w:type="spellStart"/>
      <w:r>
        <w:t>Meynestu</w:t>
      </w:r>
      <w:proofErr w:type="spellEnd"/>
      <w:r>
        <w:t xml:space="preserve"> / das </w:t>
      </w:r>
      <w:proofErr w:type="spellStart"/>
      <w:r>
        <w:t>disse</w:t>
      </w:r>
      <w:proofErr w:type="spellEnd"/>
      <w:r>
        <w:t xml:space="preserve"> </w:t>
      </w:r>
      <w:proofErr w:type="spellStart"/>
      <w:r>
        <w:t>büberey</w:t>
      </w:r>
      <w:proofErr w:type="spellEnd"/>
      <w:r>
        <w:t xml:space="preserve"> klein </w:t>
      </w:r>
      <w:proofErr w:type="spellStart"/>
      <w:r>
        <w:t>vnd</w:t>
      </w:r>
      <w:proofErr w:type="spellEnd"/>
      <w:r>
        <w:t xml:space="preserve"> gering ist? Der </w:t>
      </w:r>
      <w:proofErr w:type="spellStart"/>
      <w:r>
        <w:t>gleychen</w:t>
      </w:r>
      <w:proofErr w:type="spellEnd"/>
      <w:r>
        <w:t xml:space="preserve"> haben wir / </w:t>
      </w:r>
      <w:proofErr w:type="spellStart"/>
      <w:r>
        <w:t>nit</w:t>
      </w:r>
      <w:proofErr w:type="spellEnd"/>
      <w:r>
        <w:t xml:space="preserve"> wenig </w:t>
      </w:r>
      <w:proofErr w:type="spellStart"/>
      <w:r>
        <w:t>schrifften</w:t>
      </w:r>
      <w:proofErr w:type="spellEnd"/>
      <w:r>
        <w:t xml:space="preserve"> / welche die </w:t>
      </w:r>
      <w:proofErr w:type="spellStart"/>
      <w:r>
        <w:t>olgeckische</w:t>
      </w:r>
      <w:proofErr w:type="spellEnd"/>
      <w:r>
        <w:t xml:space="preserve"> </w:t>
      </w:r>
      <w:proofErr w:type="spellStart"/>
      <w:r>
        <w:t>anbeter</w:t>
      </w:r>
      <w:proofErr w:type="spellEnd"/>
      <w:r>
        <w:t xml:space="preserve"> huren </w:t>
      </w:r>
      <w:proofErr w:type="spellStart"/>
      <w:r>
        <w:t>vnd</w:t>
      </w:r>
      <w:proofErr w:type="spellEnd"/>
      <w:r>
        <w:t xml:space="preserve"> </w:t>
      </w:r>
      <w:proofErr w:type="spellStart"/>
      <w:r>
        <w:t>eheprecheryn</w:t>
      </w:r>
      <w:proofErr w:type="spellEnd"/>
      <w:r>
        <w:t xml:space="preserve"> schelten / </w:t>
      </w:r>
      <w:proofErr w:type="spellStart"/>
      <w:r>
        <w:t>vnnd</w:t>
      </w:r>
      <w:proofErr w:type="spellEnd"/>
      <w:r>
        <w:t xml:space="preserve"> </w:t>
      </w:r>
      <w:proofErr w:type="spellStart"/>
      <w:r>
        <w:t>beschlyssen</w:t>
      </w:r>
      <w:proofErr w:type="spellEnd"/>
      <w:r>
        <w:t xml:space="preserve"> / das </w:t>
      </w:r>
      <w:proofErr w:type="spellStart"/>
      <w:r>
        <w:t>kirchen</w:t>
      </w:r>
      <w:proofErr w:type="spellEnd"/>
      <w:r>
        <w:t xml:space="preserve"> / </w:t>
      </w:r>
      <w:proofErr w:type="spellStart"/>
      <w:r>
        <w:t>billich</w:t>
      </w:r>
      <w:proofErr w:type="spellEnd"/>
      <w:r>
        <w:t xml:space="preserve"> </w:t>
      </w:r>
      <w:proofErr w:type="spellStart"/>
      <w:r>
        <w:t>hurheußer</w:t>
      </w:r>
      <w:proofErr w:type="spellEnd"/>
      <w:r>
        <w:t xml:space="preserve"> sollen </w:t>
      </w:r>
      <w:proofErr w:type="spellStart"/>
      <w:r>
        <w:t>geacht</w:t>
      </w:r>
      <w:proofErr w:type="spellEnd"/>
      <w:r>
        <w:t xml:space="preserve"> werden / </w:t>
      </w:r>
      <w:proofErr w:type="spellStart"/>
      <w:r>
        <w:t>ßo</w:t>
      </w:r>
      <w:proofErr w:type="spellEnd"/>
      <w:r>
        <w:t xml:space="preserve"> </w:t>
      </w:r>
      <w:proofErr w:type="spellStart"/>
      <w:r>
        <w:t>bilder</w:t>
      </w:r>
      <w:proofErr w:type="spellEnd"/>
      <w:r>
        <w:t xml:space="preserve"> in </w:t>
      </w:r>
      <w:proofErr w:type="spellStart"/>
      <w:r>
        <w:t>yenen</w:t>
      </w:r>
      <w:proofErr w:type="spellEnd"/>
      <w:r>
        <w:t xml:space="preserve"> </w:t>
      </w:r>
      <w:proofErr w:type="spellStart"/>
      <w:r>
        <w:t>gestelt</w:t>
      </w:r>
      <w:proofErr w:type="spellEnd"/>
      <w:r>
        <w:t xml:space="preserve"> </w:t>
      </w:r>
      <w:proofErr w:type="spellStart"/>
      <w:r>
        <w:t>vnd</w:t>
      </w:r>
      <w:proofErr w:type="spellEnd"/>
      <w:r>
        <w:t xml:space="preserve"> </w:t>
      </w:r>
      <w:proofErr w:type="spellStart"/>
      <w:r>
        <w:t>geert</w:t>
      </w:r>
      <w:proofErr w:type="spellEnd"/>
      <w:r>
        <w:t xml:space="preserve"> werden. </w:t>
      </w:r>
    </w:p>
    <w:p w14:paraId="5D35B90C" w14:textId="77777777" w:rsidR="00D56726" w:rsidRDefault="00D56726" w:rsidP="00D56726">
      <w:pPr>
        <w:pStyle w:val="StandardWeb"/>
      </w:pPr>
      <w:r>
        <w:t xml:space="preserve">Wie </w:t>
      </w:r>
      <w:proofErr w:type="spellStart"/>
      <w:r>
        <w:t>wol</w:t>
      </w:r>
      <w:proofErr w:type="spellEnd"/>
      <w:r>
        <w:t xml:space="preserve"> auch alle </w:t>
      </w:r>
      <w:proofErr w:type="spellStart"/>
      <w:r>
        <w:t>bilder</w:t>
      </w:r>
      <w:proofErr w:type="spellEnd"/>
      <w:r>
        <w:t xml:space="preserve"> / </w:t>
      </w:r>
      <w:proofErr w:type="spellStart"/>
      <w:r>
        <w:t>menlich</w:t>
      </w:r>
      <w:proofErr w:type="spellEnd"/>
      <w:r>
        <w:t xml:space="preserve"> </w:t>
      </w:r>
      <w:proofErr w:type="spellStart"/>
      <w:r>
        <w:t>alß</w:t>
      </w:r>
      <w:proofErr w:type="spellEnd"/>
      <w:r>
        <w:t xml:space="preserve">. S. Sebalds </w:t>
      </w:r>
      <w:proofErr w:type="spellStart"/>
      <w:r>
        <w:t>vnd</w:t>
      </w:r>
      <w:proofErr w:type="spellEnd"/>
      <w:r>
        <w:t xml:space="preserve"> weiblich. </w:t>
      </w:r>
      <w:proofErr w:type="spellStart"/>
      <w:r>
        <w:t>alß</w:t>
      </w:r>
      <w:proofErr w:type="spellEnd"/>
      <w:r>
        <w:t xml:space="preserve">. S. </w:t>
      </w:r>
      <w:proofErr w:type="spellStart"/>
      <w:r>
        <w:t>Vrßal</w:t>
      </w:r>
      <w:proofErr w:type="spellEnd"/>
      <w:r>
        <w:t xml:space="preserve"> </w:t>
      </w:r>
      <w:proofErr w:type="spellStart"/>
      <w:r>
        <w:t>vnd</w:t>
      </w:r>
      <w:proofErr w:type="spellEnd"/>
      <w:r>
        <w:t xml:space="preserve"> </w:t>
      </w:r>
      <w:proofErr w:type="spellStart"/>
      <w:r>
        <w:t>Otilien</w:t>
      </w:r>
      <w:proofErr w:type="spellEnd"/>
      <w:r>
        <w:t xml:space="preserve"> aber </w:t>
      </w:r>
      <w:proofErr w:type="spellStart"/>
      <w:r>
        <w:t>yr</w:t>
      </w:r>
      <w:proofErr w:type="spellEnd"/>
      <w:r>
        <w:t xml:space="preserve"> gleichen verboten </w:t>
      </w:r>
      <w:proofErr w:type="spellStart"/>
      <w:r>
        <w:t>seind</w:t>
      </w:r>
      <w:proofErr w:type="spellEnd"/>
      <w:r>
        <w:t xml:space="preserve"> / </w:t>
      </w:r>
      <w:proofErr w:type="spellStart"/>
      <w:r>
        <w:t>vnd</w:t>
      </w:r>
      <w:proofErr w:type="spellEnd"/>
      <w:r>
        <w:t xml:space="preserve"> sollen mit nicht </w:t>
      </w:r>
      <w:proofErr w:type="spellStart"/>
      <w:r>
        <w:t>eyn</w:t>
      </w:r>
      <w:proofErr w:type="spellEnd"/>
      <w:r>
        <w:t xml:space="preserve"> gelassen werden / wie </w:t>
      </w:r>
      <w:proofErr w:type="spellStart"/>
      <w:r>
        <w:t>Deutro</w:t>
      </w:r>
      <w:proofErr w:type="spellEnd"/>
      <w:r>
        <w:t xml:space="preserve">. am </w:t>
      </w:r>
      <w:proofErr w:type="spellStart"/>
      <w:r>
        <w:t>iiii</w:t>
      </w:r>
      <w:proofErr w:type="spellEnd"/>
      <w:r>
        <w:t xml:space="preserve">. geschrieben </w:t>
      </w:r>
      <w:proofErr w:type="spellStart"/>
      <w:r>
        <w:t>sthet</w:t>
      </w:r>
      <w:proofErr w:type="spellEnd"/>
      <w:r>
        <w:t xml:space="preserve"> / </w:t>
      </w:r>
      <w:proofErr w:type="spellStart"/>
      <w:r>
        <w:t>dannest</w:t>
      </w:r>
      <w:proofErr w:type="spellEnd"/>
      <w:r>
        <w:t xml:space="preserve"> </w:t>
      </w:r>
      <w:proofErr w:type="spellStart"/>
      <w:r>
        <w:t>nhenneth</w:t>
      </w:r>
      <w:proofErr w:type="spellEnd"/>
      <w:r>
        <w:t xml:space="preserve"> die </w:t>
      </w:r>
      <w:proofErr w:type="spellStart"/>
      <w:r>
        <w:t>schrifft</w:t>
      </w:r>
      <w:proofErr w:type="spellEnd"/>
      <w:r>
        <w:t xml:space="preserve"> </w:t>
      </w:r>
      <w:proofErr w:type="spellStart"/>
      <w:r>
        <w:t>solige</w:t>
      </w:r>
      <w:proofErr w:type="spellEnd"/>
      <w:r>
        <w:t xml:space="preserve"> eher </w:t>
      </w:r>
      <w:proofErr w:type="spellStart"/>
      <w:r>
        <w:t>geber</w:t>
      </w:r>
      <w:proofErr w:type="spellEnd"/>
      <w:r>
        <w:t xml:space="preserve"> der </w:t>
      </w:r>
      <w:proofErr w:type="spellStart"/>
      <w:r>
        <w:t>bilder</w:t>
      </w:r>
      <w:proofErr w:type="spellEnd"/>
      <w:r>
        <w:t xml:space="preserve"> huren </w:t>
      </w:r>
      <w:proofErr w:type="spellStart"/>
      <w:r>
        <w:t>vnd</w:t>
      </w:r>
      <w:proofErr w:type="spellEnd"/>
      <w:r>
        <w:t xml:space="preserve"> </w:t>
      </w:r>
      <w:proofErr w:type="spellStart"/>
      <w:r>
        <w:t>eheprecher</w:t>
      </w:r>
      <w:proofErr w:type="spellEnd"/>
      <w:r>
        <w:t xml:space="preserve"> / </w:t>
      </w:r>
      <w:proofErr w:type="spellStart"/>
      <w:r>
        <w:t>vnd</w:t>
      </w:r>
      <w:proofErr w:type="spellEnd"/>
      <w:r>
        <w:t xml:space="preserve"> </w:t>
      </w:r>
      <w:proofErr w:type="spellStart"/>
      <w:r>
        <w:t>soliche</w:t>
      </w:r>
      <w:proofErr w:type="spellEnd"/>
      <w:r>
        <w:t xml:space="preserve"> </w:t>
      </w:r>
      <w:proofErr w:type="spellStart"/>
      <w:r>
        <w:t>betrugliche</w:t>
      </w:r>
      <w:proofErr w:type="spellEnd"/>
      <w:r>
        <w:t xml:space="preserve"> </w:t>
      </w:r>
      <w:proofErr w:type="spellStart"/>
      <w:r>
        <w:t>bilder</w:t>
      </w:r>
      <w:proofErr w:type="spellEnd"/>
      <w:r>
        <w:t xml:space="preserve"> </w:t>
      </w:r>
      <w:proofErr w:type="spellStart"/>
      <w:r>
        <w:t>menner</w:t>
      </w:r>
      <w:proofErr w:type="spellEnd"/>
      <w:r>
        <w:t xml:space="preserve"> / </w:t>
      </w:r>
      <w:proofErr w:type="spellStart"/>
      <w:r>
        <w:t>vff</w:t>
      </w:r>
      <w:proofErr w:type="spellEnd"/>
      <w:r>
        <w:t xml:space="preserve"> das wir lernen wie hoch </w:t>
      </w:r>
      <w:proofErr w:type="spellStart"/>
      <w:r>
        <w:t>vnd</w:t>
      </w:r>
      <w:proofErr w:type="spellEnd"/>
      <w:r>
        <w:t xml:space="preserve"> </w:t>
      </w:r>
      <w:proofErr w:type="spellStart"/>
      <w:r>
        <w:t>achtpar</w:t>
      </w:r>
      <w:proofErr w:type="spellEnd"/>
      <w:r>
        <w:t xml:space="preserve"> </w:t>
      </w:r>
      <w:proofErr w:type="spellStart"/>
      <w:r>
        <w:t>solich</w:t>
      </w:r>
      <w:proofErr w:type="spellEnd"/>
      <w:r>
        <w:t xml:space="preserve"> </w:t>
      </w:r>
      <w:proofErr w:type="spellStart"/>
      <w:r>
        <w:t>olgotzen</w:t>
      </w:r>
      <w:proofErr w:type="spellEnd"/>
      <w:r>
        <w:t xml:space="preserve"> </w:t>
      </w:r>
      <w:proofErr w:type="spellStart"/>
      <w:r>
        <w:t>seind</w:t>
      </w:r>
      <w:proofErr w:type="spellEnd"/>
      <w:r>
        <w:t xml:space="preserve"> / in der </w:t>
      </w:r>
      <w:proofErr w:type="spellStart"/>
      <w:r>
        <w:t>hertzen</w:t>
      </w:r>
      <w:proofErr w:type="spellEnd"/>
      <w:r>
        <w:t xml:space="preserve"> / die sie </w:t>
      </w:r>
      <w:proofErr w:type="spellStart"/>
      <w:r>
        <w:t>eheren</w:t>
      </w:r>
      <w:proofErr w:type="spellEnd"/>
      <w:r>
        <w:t xml:space="preserve"> </w:t>
      </w:r>
      <w:proofErr w:type="spellStart"/>
      <w:r>
        <w:t>vnd</w:t>
      </w:r>
      <w:proofErr w:type="spellEnd"/>
      <w:r>
        <w:t xml:space="preserve"> anbeten. </w:t>
      </w:r>
    </w:p>
    <w:p w14:paraId="7108EB15" w14:textId="77777777" w:rsidR="00D56726" w:rsidRDefault="00D56726" w:rsidP="00D56726">
      <w:pPr>
        <w:pStyle w:val="StandardWeb"/>
      </w:pPr>
      <w:r>
        <w:t xml:space="preserve">Das ist auch die </w:t>
      </w:r>
      <w:proofErr w:type="spellStart"/>
      <w:r>
        <w:t>vrsach</w:t>
      </w:r>
      <w:proofErr w:type="spellEnd"/>
      <w:r>
        <w:t xml:space="preserve"> / das </w:t>
      </w:r>
      <w:proofErr w:type="spellStart"/>
      <w:r>
        <w:t>gott</w:t>
      </w:r>
      <w:proofErr w:type="spellEnd"/>
      <w:r>
        <w:t xml:space="preserve"> </w:t>
      </w:r>
      <w:proofErr w:type="spellStart"/>
      <w:r>
        <w:t>ym</w:t>
      </w:r>
      <w:proofErr w:type="spellEnd"/>
      <w:r>
        <w:t xml:space="preserve"> ersten / verbot gesagt hat. Ich bin </w:t>
      </w:r>
      <w:proofErr w:type="spellStart"/>
      <w:r>
        <w:t>eyn</w:t>
      </w:r>
      <w:proofErr w:type="spellEnd"/>
      <w:r>
        <w:t xml:space="preserve"> </w:t>
      </w:r>
      <w:proofErr w:type="spellStart"/>
      <w:r>
        <w:t>ewfferer</w:t>
      </w:r>
      <w:proofErr w:type="spellEnd"/>
      <w:r>
        <w:t xml:space="preserve">. </w:t>
      </w:r>
      <w:proofErr w:type="spellStart"/>
      <w:r>
        <w:t>Exo</w:t>
      </w:r>
      <w:proofErr w:type="spellEnd"/>
      <w:r>
        <w:t xml:space="preserve">. xx. Ehr </w:t>
      </w:r>
      <w:proofErr w:type="spellStart"/>
      <w:r>
        <w:t>wil</w:t>
      </w:r>
      <w:proofErr w:type="spellEnd"/>
      <w:r>
        <w:t xml:space="preserve"> </w:t>
      </w:r>
      <w:proofErr w:type="spellStart"/>
      <w:r>
        <w:t>vnßer</w:t>
      </w:r>
      <w:proofErr w:type="spellEnd"/>
      <w:r>
        <w:t xml:space="preserve"> lieber man allein sein / </w:t>
      </w:r>
      <w:proofErr w:type="spellStart"/>
      <w:r>
        <w:t>vnd</w:t>
      </w:r>
      <w:proofErr w:type="spellEnd"/>
      <w:r>
        <w:t xml:space="preserve"> das wir </w:t>
      </w:r>
      <w:proofErr w:type="spellStart"/>
      <w:r>
        <w:t>yen</w:t>
      </w:r>
      <w:proofErr w:type="spellEnd"/>
      <w:r>
        <w:t xml:space="preserve"> / allein / </w:t>
      </w:r>
      <w:proofErr w:type="spellStart"/>
      <w:r>
        <w:t>vmb</w:t>
      </w:r>
      <w:proofErr w:type="spellEnd"/>
      <w:r>
        <w:t xml:space="preserve"> </w:t>
      </w:r>
      <w:proofErr w:type="spellStart"/>
      <w:r>
        <w:t>hylff</w:t>
      </w:r>
      <w:proofErr w:type="spellEnd"/>
      <w:r>
        <w:t xml:space="preserve"> anlangen </w:t>
      </w:r>
      <w:proofErr w:type="spellStart"/>
      <w:r>
        <w:t>vnd</w:t>
      </w:r>
      <w:proofErr w:type="spellEnd"/>
      <w:r>
        <w:t xml:space="preserve"> </w:t>
      </w:r>
      <w:proofErr w:type="spellStart"/>
      <w:r>
        <w:t>biten</w:t>
      </w:r>
      <w:proofErr w:type="spellEnd"/>
      <w:r>
        <w:t xml:space="preserve"> sollen / </w:t>
      </w:r>
      <w:proofErr w:type="spellStart"/>
      <w:r>
        <w:t>alßo</w:t>
      </w:r>
      <w:proofErr w:type="spellEnd"/>
      <w:r>
        <w:t xml:space="preserve"> </w:t>
      </w:r>
      <w:proofErr w:type="spellStart"/>
      <w:r>
        <w:t>Osee</w:t>
      </w:r>
      <w:proofErr w:type="spellEnd"/>
      <w:r>
        <w:t xml:space="preserve">. ii. vii. </w:t>
      </w:r>
      <w:proofErr w:type="spellStart"/>
      <w:r>
        <w:t>vnd</w:t>
      </w:r>
      <w:proofErr w:type="spellEnd"/>
      <w:r>
        <w:t xml:space="preserve"> andere Propheten </w:t>
      </w:r>
      <w:proofErr w:type="spellStart"/>
      <w:r>
        <w:t>leren</w:t>
      </w:r>
      <w:proofErr w:type="spellEnd"/>
      <w:r>
        <w:t xml:space="preserve">. Esai. i. </w:t>
      </w:r>
      <w:proofErr w:type="spellStart"/>
      <w:r>
        <w:t>vnd</w:t>
      </w:r>
      <w:proofErr w:type="spellEnd"/>
      <w:r>
        <w:t xml:space="preserve"> </w:t>
      </w:r>
      <w:proofErr w:type="spellStart"/>
      <w:r>
        <w:t>xliiii</w:t>
      </w:r>
      <w:proofErr w:type="spellEnd"/>
      <w:r>
        <w:t xml:space="preserve">. etc. </w:t>
      </w:r>
    </w:p>
    <w:p w14:paraId="7E2F69C7" w14:textId="77777777" w:rsidR="00D56726" w:rsidRDefault="00D56726" w:rsidP="00D56726">
      <w:pPr>
        <w:pStyle w:val="StandardWeb"/>
      </w:pPr>
      <w:r>
        <w:t xml:space="preserve">Gott weiß sehr </w:t>
      </w:r>
      <w:proofErr w:type="spellStart"/>
      <w:r>
        <w:t>wol</w:t>
      </w:r>
      <w:proofErr w:type="spellEnd"/>
      <w:r>
        <w:t xml:space="preserve"> / wie </w:t>
      </w:r>
      <w:proofErr w:type="spellStart"/>
      <w:r>
        <w:t>ferlich</w:t>
      </w:r>
      <w:proofErr w:type="spellEnd"/>
      <w:r>
        <w:t xml:space="preserve"> </w:t>
      </w:r>
      <w:proofErr w:type="spellStart"/>
      <w:r>
        <w:t>vnnd</w:t>
      </w:r>
      <w:proofErr w:type="spellEnd"/>
      <w:r>
        <w:t xml:space="preserve"> </w:t>
      </w:r>
      <w:proofErr w:type="spellStart"/>
      <w:r>
        <w:t>schedlich</w:t>
      </w:r>
      <w:proofErr w:type="spellEnd"/>
      <w:r>
        <w:t xml:space="preserve"> </w:t>
      </w:r>
      <w:proofErr w:type="spellStart"/>
      <w:r>
        <w:t>bilder</w:t>
      </w:r>
      <w:proofErr w:type="spellEnd"/>
      <w:r>
        <w:t xml:space="preserve"> </w:t>
      </w:r>
      <w:proofErr w:type="spellStart"/>
      <w:r>
        <w:t>seind</w:t>
      </w:r>
      <w:proofErr w:type="spellEnd"/>
      <w:r>
        <w:t xml:space="preserve"> / </w:t>
      </w:r>
      <w:proofErr w:type="spellStart"/>
      <w:r>
        <w:t>vnd</w:t>
      </w:r>
      <w:proofErr w:type="spellEnd"/>
      <w:r>
        <w:t xml:space="preserve"> wie wir in </w:t>
      </w:r>
      <w:proofErr w:type="spellStart"/>
      <w:r>
        <w:t>eynem</w:t>
      </w:r>
      <w:proofErr w:type="spellEnd"/>
      <w:r>
        <w:t xml:space="preserve"> </w:t>
      </w:r>
      <w:proofErr w:type="spellStart"/>
      <w:r>
        <w:t>augen</w:t>
      </w:r>
      <w:proofErr w:type="spellEnd"/>
      <w:r>
        <w:t xml:space="preserve"> blick / </w:t>
      </w:r>
      <w:proofErr w:type="spellStart"/>
      <w:r>
        <w:t>vns</w:t>
      </w:r>
      <w:proofErr w:type="spellEnd"/>
      <w:r>
        <w:t xml:space="preserve"> an </w:t>
      </w:r>
      <w:proofErr w:type="spellStart"/>
      <w:r>
        <w:t>yenen</w:t>
      </w:r>
      <w:proofErr w:type="spellEnd"/>
      <w:r>
        <w:t xml:space="preserve"> </w:t>
      </w:r>
      <w:proofErr w:type="spellStart"/>
      <w:r>
        <w:t>vergreuffen</w:t>
      </w:r>
      <w:proofErr w:type="spellEnd"/>
      <w:r>
        <w:t xml:space="preserve"> / </w:t>
      </w:r>
      <w:proofErr w:type="spellStart"/>
      <w:r>
        <w:t>darumb</w:t>
      </w:r>
      <w:proofErr w:type="spellEnd"/>
      <w:r>
        <w:t xml:space="preserve"> hat ehr </w:t>
      </w:r>
      <w:proofErr w:type="spellStart"/>
      <w:r>
        <w:t>vil</w:t>
      </w:r>
      <w:proofErr w:type="spellEnd"/>
      <w:r>
        <w:t xml:space="preserve"> </w:t>
      </w:r>
      <w:proofErr w:type="spellStart"/>
      <w:r>
        <w:t>malß</w:t>
      </w:r>
      <w:proofErr w:type="spellEnd"/>
      <w:r>
        <w:t xml:space="preserve"> </w:t>
      </w:r>
      <w:proofErr w:type="spellStart"/>
      <w:r>
        <w:t>bilder</w:t>
      </w:r>
      <w:proofErr w:type="spellEnd"/>
      <w:r>
        <w:t xml:space="preserve"> verboten / durch </w:t>
      </w:r>
      <w:proofErr w:type="spellStart"/>
      <w:r>
        <w:t>Moisen</w:t>
      </w:r>
      <w:proofErr w:type="spellEnd"/>
      <w:r>
        <w:t xml:space="preserve"> / </w:t>
      </w:r>
      <w:proofErr w:type="spellStart"/>
      <w:r>
        <w:t>offtmalß</w:t>
      </w:r>
      <w:proofErr w:type="spellEnd"/>
      <w:r>
        <w:t xml:space="preserve"> durch seinen Propheten lassen verfluchen. </w:t>
      </w:r>
    </w:p>
    <w:p w14:paraId="7BF9FFE2" w14:textId="77777777" w:rsidR="00D56726" w:rsidRDefault="00D56726" w:rsidP="00D56726">
      <w:pPr>
        <w:pStyle w:val="StandardWeb"/>
      </w:pPr>
      <w:proofErr w:type="spellStart"/>
      <w:r>
        <w:t>Eß</w:t>
      </w:r>
      <w:proofErr w:type="spellEnd"/>
      <w:r>
        <w:t xml:space="preserve"> </w:t>
      </w:r>
      <w:proofErr w:type="spellStart"/>
      <w:r>
        <w:t>hylfft</w:t>
      </w:r>
      <w:proofErr w:type="spellEnd"/>
      <w:r>
        <w:t xml:space="preserve"> dich kein </w:t>
      </w:r>
      <w:proofErr w:type="spellStart"/>
      <w:r>
        <w:t>endschuldigung</w:t>
      </w:r>
      <w:proofErr w:type="spellEnd"/>
      <w:r>
        <w:t xml:space="preserve"> </w:t>
      </w:r>
      <w:proofErr w:type="spellStart"/>
      <w:r>
        <w:t>vnd</w:t>
      </w:r>
      <w:proofErr w:type="spellEnd"/>
      <w:r>
        <w:t xml:space="preserve"> </w:t>
      </w:r>
      <w:proofErr w:type="spellStart"/>
      <w:r>
        <w:t>auß</w:t>
      </w:r>
      <w:proofErr w:type="spellEnd"/>
      <w:r>
        <w:t xml:space="preserve"> </w:t>
      </w:r>
      <w:proofErr w:type="spellStart"/>
      <w:r>
        <w:t>reed</w:t>
      </w:r>
      <w:proofErr w:type="spellEnd"/>
      <w:r>
        <w:t xml:space="preserve"> / </w:t>
      </w:r>
      <w:proofErr w:type="spellStart"/>
      <w:r>
        <w:t>ap</w:t>
      </w:r>
      <w:proofErr w:type="spellEnd"/>
      <w:r>
        <w:t xml:space="preserve"> du </w:t>
      </w:r>
      <w:proofErr w:type="spellStart"/>
      <w:r>
        <w:t>tausent</w:t>
      </w:r>
      <w:proofErr w:type="spellEnd"/>
      <w:r>
        <w:t xml:space="preserve"> mall sprechest. Ich ehre die </w:t>
      </w:r>
      <w:proofErr w:type="spellStart"/>
      <w:r>
        <w:t>genanten</w:t>
      </w:r>
      <w:proofErr w:type="spellEnd"/>
      <w:r>
        <w:t xml:space="preserve"> heiligen </w:t>
      </w:r>
      <w:proofErr w:type="spellStart"/>
      <w:r>
        <w:t>nit</w:t>
      </w:r>
      <w:proofErr w:type="spellEnd"/>
      <w:r>
        <w:t xml:space="preserve"> in </w:t>
      </w:r>
      <w:proofErr w:type="spellStart"/>
      <w:r>
        <w:t>yrem</w:t>
      </w:r>
      <w:proofErr w:type="spellEnd"/>
      <w:r>
        <w:t xml:space="preserve"> </w:t>
      </w:r>
      <w:proofErr w:type="spellStart"/>
      <w:r>
        <w:t>nhamen</w:t>
      </w:r>
      <w:proofErr w:type="spellEnd"/>
      <w:r>
        <w:t xml:space="preserve"> / </w:t>
      </w:r>
      <w:proofErr w:type="spellStart"/>
      <w:r>
        <w:t>sonder</w:t>
      </w:r>
      <w:proofErr w:type="spellEnd"/>
      <w:r>
        <w:t xml:space="preserve"> in der </w:t>
      </w:r>
      <w:proofErr w:type="spellStart"/>
      <w:r>
        <w:t>nhamen</w:t>
      </w:r>
      <w:proofErr w:type="spellEnd"/>
      <w:r>
        <w:t xml:space="preserve"> welche sie </w:t>
      </w:r>
      <w:proofErr w:type="spellStart"/>
      <w:r>
        <w:t>antzeygen</w:t>
      </w:r>
      <w:proofErr w:type="spellEnd"/>
      <w:r>
        <w:t xml:space="preserve">. Ach du </w:t>
      </w:r>
      <w:proofErr w:type="spellStart"/>
      <w:r>
        <w:t>heylose</w:t>
      </w:r>
      <w:proofErr w:type="spellEnd"/>
      <w:r>
        <w:t xml:space="preserve"> hur / </w:t>
      </w:r>
      <w:proofErr w:type="spellStart"/>
      <w:r>
        <w:t>meynestu</w:t>
      </w:r>
      <w:proofErr w:type="spellEnd"/>
      <w:r>
        <w:t xml:space="preserve"> das </w:t>
      </w:r>
      <w:proofErr w:type="spellStart"/>
      <w:r>
        <w:t>got</w:t>
      </w:r>
      <w:proofErr w:type="spellEnd"/>
      <w:r>
        <w:t xml:space="preserve"> dein </w:t>
      </w:r>
      <w:proofErr w:type="spellStart"/>
      <w:r>
        <w:t>hertze</w:t>
      </w:r>
      <w:proofErr w:type="spellEnd"/>
      <w:r>
        <w:t xml:space="preserve"> </w:t>
      </w:r>
      <w:proofErr w:type="spellStart"/>
      <w:r>
        <w:t>nit</w:t>
      </w:r>
      <w:proofErr w:type="spellEnd"/>
      <w:r>
        <w:t xml:space="preserve"> </w:t>
      </w:r>
      <w:proofErr w:type="spellStart"/>
      <w:r>
        <w:t>tiffer</w:t>
      </w:r>
      <w:proofErr w:type="spellEnd"/>
      <w:r>
        <w:t xml:space="preserve"> </w:t>
      </w:r>
      <w:proofErr w:type="spellStart"/>
      <w:r>
        <w:t>vnd</w:t>
      </w:r>
      <w:proofErr w:type="spellEnd"/>
      <w:r>
        <w:t xml:space="preserve"> mehr erkenn / </w:t>
      </w:r>
      <w:proofErr w:type="spellStart"/>
      <w:r>
        <w:t>dan</w:t>
      </w:r>
      <w:proofErr w:type="spellEnd"/>
      <w:r>
        <w:t xml:space="preserve"> du? </w:t>
      </w:r>
      <w:proofErr w:type="spellStart"/>
      <w:r>
        <w:t>wan</w:t>
      </w:r>
      <w:proofErr w:type="spellEnd"/>
      <w:r>
        <w:t xml:space="preserve"> </w:t>
      </w:r>
      <w:proofErr w:type="spellStart"/>
      <w:r>
        <w:t>got</w:t>
      </w:r>
      <w:proofErr w:type="spellEnd"/>
      <w:r>
        <w:t xml:space="preserve"> </w:t>
      </w:r>
      <w:proofErr w:type="spellStart"/>
      <w:r>
        <w:t>nit</w:t>
      </w:r>
      <w:proofErr w:type="spellEnd"/>
      <w:r>
        <w:t xml:space="preserve"> wisset das </w:t>
      </w:r>
      <w:proofErr w:type="spellStart"/>
      <w:r>
        <w:t>ymand</w:t>
      </w:r>
      <w:proofErr w:type="spellEnd"/>
      <w:r>
        <w:t xml:space="preserve"> / </w:t>
      </w:r>
      <w:proofErr w:type="spellStart"/>
      <w:r>
        <w:t>ßo</w:t>
      </w:r>
      <w:proofErr w:type="spellEnd"/>
      <w:r>
        <w:t xml:space="preserve"> leichtlich </w:t>
      </w:r>
      <w:proofErr w:type="spellStart"/>
      <w:r>
        <w:t>eynen</w:t>
      </w:r>
      <w:proofErr w:type="spellEnd"/>
      <w:r>
        <w:t xml:space="preserve"> </w:t>
      </w:r>
      <w:proofErr w:type="spellStart"/>
      <w:r>
        <w:t>abtgot</w:t>
      </w:r>
      <w:proofErr w:type="spellEnd"/>
      <w:r>
        <w:t xml:space="preserve"> </w:t>
      </w:r>
      <w:proofErr w:type="spellStart"/>
      <w:r>
        <w:t>kond</w:t>
      </w:r>
      <w:proofErr w:type="spellEnd"/>
      <w:r>
        <w:t xml:space="preserve"> machen / das er selber kaum </w:t>
      </w:r>
      <w:proofErr w:type="spellStart"/>
      <w:r>
        <w:t>fuelet</w:t>
      </w:r>
      <w:proofErr w:type="spellEnd"/>
      <w:r>
        <w:t xml:space="preserve">. </w:t>
      </w:r>
      <w:proofErr w:type="spellStart"/>
      <w:r>
        <w:t>ßo</w:t>
      </w:r>
      <w:proofErr w:type="spellEnd"/>
      <w:r>
        <w:t xml:space="preserve"> </w:t>
      </w:r>
      <w:proofErr w:type="spellStart"/>
      <w:r>
        <w:t>hett</w:t>
      </w:r>
      <w:proofErr w:type="spellEnd"/>
      <w:r>
        <w:t xml:space="preserve"> </w:t>
      </w:r>
      <w:proofErr w:type="spellStart"/>
      <w:r>
        <w:t>gott</w:t>
      </w:r>
      <w:proofErr w:type="spellEnd"/>
      <w:r>
        <w:t xml:space="preserve"> lassen </w:t>
      </w:r>
      <w:proofErr w:type="spellStart"/>
      <w:r>
        <w:t>gescheen</w:t>
      </w:r>
      <w:proofErr w:type="spellEnd"/>
      <w:r>
        <w:t xml:space="preserve"> / das wir </w:t>
      </w:r>
      <w:proofErr w:type="spellStart"/>
      <w:r>
        <w:t>bilder</w:t>
      </w:r>
      <w:proofErr w:type="spellEnd"/>
      <w:r>
        <w:t xml:space="preserve"> / </w:t>
      </w:r>
      <w:proofErr w:type="spellStart"/>
      <w:r>
        <w:t>yn</w:t>
      </w:r>
      <w:proofErr w:type="spellEnd"/>
      <w:r>
        <w:t xml:space="preserve"> </w:t>
      </w:r>
      <w:proofErr w:type="spellStart"/>
      <w:r>
        <w:t>frombden</w:t>
      </w:r>
      <w:proofErr w:type="spellEnd"/>
      <w:r>
        <w:t xml:space="preserve"> </w:t>
      </w:r>
      <w:proofErr w:type="spellStart"/>
      <w:r>
        <w:t>nomen</w:t>
      </w:r>
      <w:proofErr w:type="spellEnd"/>
      <w:r>
        <w:t xml:space="preserve"> </w:t>
      </w:r>
      <w:proofErr w:type="spellStart"/>
      <w:r>
        <w:t>ehreten</w:t>
      </w:r>
      <w:proofErr w:type="spellEnd"/>
      <w:r>
        <w:t xml:space="preserve">. </w:t>
      </w:r>
      <w:proofErr w:type="spellStart"/>
      <w:r>
        <w:t>Behilff</w:t>
      </w:r>
      <w:proofErr w:type="spellEnd"/>
      <w:r>
        <w:t xml:space="preserve"> dich / decke dich / </w:t>
      </w:r>
      <w:proofErr w:type="spellStart"/>
      <w:r>
        <w:t>vnd</w:t>
      </w:r>
      <w:proofErr w:type="spellEnd"/>
      <w:r>
        <w:t xml:space="preserve"> </w:t>
      </w:r>
      <w:proofErr w:type="spellStart"/>
      <w:r>
        <w:t>verkrich</w:t>
      </w:r>
      <w:proofErr w:type="spellEnd"/>
      <w:r>
        <w:t xml:space="preserve"> dich </w:t>
      </w:r>
      <w:proofErr w:type="spellStart"/>
      <w:r>
        <w:t>yn</w:t>
      </w:r>
      <w:proofErr w:type="spellEnd"/>
      <w:r>
        <w:t xml:space="preserve"> alle </w:t>
      </w:r>
      <w:proofErr w:type="spellStart"/>
      <w:r>
        <w:t>schlufflocher</w:t>
      </w:r>
      <w:proofErr w:type="spellEnd"/>
      <w:r>
        <w:t xml:space="preserve"> / </w:t>
      </w:r>
      <w:proofErr w:type="spellStart"/>
      <w:r>
        <w:t>vnd</w:t>
      </w:r>
      <w:proofErr w:type="spellEnd"/>
      <w:r>
        <w:t xml:space="preserve"> </w:t>
      </w:r>
      <w:proofErr w:type="spellStart"/>
      <w:r>
        <w:t>glosir</w:t>
      </w:r>
      <w:proofErr w:type="spellEnd"/>
      <w:r>
        <w:t xml:space="preserve"> deine tat / wie du </w:t>
      </w:r>
      <w:proofErr w:type="spellStart"/>
      <w:r>
        <w:t>wilt</w:t>
      </w:r>
      <w:proofErr w:type="spellEnd"/>
      <w:r>
        <w:t xml:space="preserve"> </w:t>
      </w:r>
      <w:proofErr w:type="spellStart"/>
      <w:r>
        <w:t>vnd</w:t>
      </w:r>
      <w:proofErr w:type="spellEnd"/>
      <w:r>
        <w:t xml:space="preserve"> </w:t>
      </w:r>
      <w:proofErr w:type="spellStart"/>
      <w:r>
        <w:t>kanst</w:t>
      </w:r>
      <w:proofErr w:type="spellEnd"/>
      <w:r>
        <w:t xml:space="preserve"> / du wirst dannoch </w:t>
      </w:r>
      <w:proofErr w:type="spellStart"/>
      <w:r>
        <w:t>gotlichem</w:t>
      </w:r>
      <w:proofErr w:type="spellEnd"/>
      <w:r>
        <w:t xml:space="preserve"> </w:t>
      </w:r>
      <w:proofErr w:type="spellStart"/>
      <w:r>
        <w:t>vrteil</w:t>
      </w:r>
      <w:proofErr w:type="spellEnd"/>
      <w:r>
        <w:t xml:space="preserve"> </w:t>
      </w:r>
      <w:proofErr w:type="spellStart"/>
      <w:r>
        <w:t>vnd</w:t>
      </w:r>
      <w:proofErr w:type="spellEnd"/>
      <w:r>
        <w:t xml:space="preserve"> </w:t>
      </w:r>
      <w:proofErr w:type="spellStart"/>
      <w:r>
        <w:t>gericht</w:t>
      </w:r>
      <w:proofErr w:type="spellEnd"/>
      <w:r>
        <w:t xml:space="preserve"> </w:t>
      </w:r>
      <w:proofErr w:type="spellStart"/>
      <w:r>
        <w:t>nit</w:t>
      </w:r>
      <w:proofErr w:type="spellEnd"/>
      <w:r>
        <w:t xml:space="preserve"> </w:t>
      </w:r>
      <w:proofErr w:type="spellStart"/>
      <w:r>
        <w:t>endlauffen</w:t>
      </w:r>
      <w:proofErr w:type="spellEnd"/>
      <w:r>
        <w:t xml:space="preserve"> / das </w:t>
      </w:r>
      <w:proofErr w:type="spellStart"/>
      <w:r>
        <w:t>bilder</w:t>
      </w:r>
      <w:proofErr w:type="spellEnd"/>
      <w:r>
        <w:t xml:space="preserve"> schlecht </w:t>
      </w:r>
      <w:proofErr w:type="spellStart"/>
      <w:r>
        <w:t>verbeutt</w:t>
      </w:r>
      <w:proofErr w:type="spellEnd"/>
      <w:r>
        <w:t xml:space="preserve"> / </w:t>
      </w:r>
      <w:proofErr w:type="spellStart"/>
      <w:r>
        <w:t>vnd</w:t>
      </w:r>
      <w:proofErr w:type="spellEnd"/>
      <w:r>
        <w:t xml:space="preserve"> alle die </w:t>
      </w:r>
      <w:proofErr w:type="spellStart"/>
      <w:r>
        <w:t>vermaledeyheit</w:t>
      </w:r>
      <w:proofErr w:type="spellEnd"/>
      <w:r>
        <w:t xml:space="preserve"> die </w:t>
      </w:r>
      <w:proofErr w:type="spellStart"/>
      <w:r>
        <w:t>bilder</w:t>
      </w:r>
      <w:proofErr w:type="spellEnd"/>
      <w:r>
        <w:t xml:space="preserve"> schnitzen oder </w:t>
      </w:r>
      <w:proofErr w:type="spellStart"/>
      <w:r>
        <w:t>preissen</w:t>
      </w:r>
      <w:proofErr w:type="spellEnd"/>
      <w:r>
        <w:t xml:space="preserve"> / oder sie </w:t>
      </w:r>
      <w:proofErr w:type="spellStart"/>
      <w:r>
        <w:t>bewaren</w:t>
      </w:r>
      <w:proofErr w:type="spellEnd"/>
      <w:r>
        <w:t xml:space="preserve"> </w:t>
      </w:r>
      <w:proofErr w:type="spellStart"/>
      <w:r>
        <w:t>vnd</w:t>
      </w:r>
      <w:proofErr w:type="spellEnd"/>
      <w:r>
        <w:t xml:space="preserve"> </w:t>
      </w:r>
      <w:proofErr w:type="spellStart"/>
      <w:r>
        <w:t>eheren</w:t>
      </w:r>
      <w:proofErr w:type="spellEnd"/>
      <w:r>
        <w:t xml:space="preserve">. </w:t>
      </w:r>
      <w:proofErr w:type="spellStart"/>
      <w:r>
        <w:t>Deu</w:t>
      </w:r>
      <w:proofErr w:type="spellEnd"/>
      <w:r>
        <w:t xml:space="preserve">. xxvii. </w:t>
      </w:r>
    </w:p>
    <w:p w14:paraId="40DA8666" w14:textId="77777777" w:rsidR="00D56726" w:rsidRDefault="00D56726" w:rsidP="00D56726">
      <w:pPr>
        <w:pStyle w:val="StandardWeb"/>
      </w:pPr>
      <w:proofErr w:type="spellStart"/>
      <w:r>
        <w:t>Nhun</w:t>
      </w:r>
      <w:proofErr w:type="spellEnd"/>
      <w:r>
        <w:t xml:space="preserve"> </w:t>
      </w:r>
      <w:proofErr w:type="spellStart"/>
      <w:r>
        <w:t>wil</w:t>
      </w:r>
      <w:proofErr w:type="spellEnd"/>
      <w:r>
        <w:t xml:space="preserve"> ich / </w:t>
      </w:r>
      <w:proofErr w:type="spellStart"/>
      <w:r>
        <w:t>vnd</w:t>
      </w:r>
      <w:proofErr w:type="spellEnd"/>
      <w:r>
        <w:t xml:space="preserve"> </w:t>
      </w:r>
      <w:proofErr w:type="spellStart"/>
      <w:r>
        <w:t>sal</w:t>
      </w:r>
      <w:proofErr w:type="spellEnd"/>
      <w:r>
        <w:t xml:space="preserve"> den </w:t>
      </w:r>
      <w:proofErr w:type="spellStart"/>
      <w:r>
        <w:t>frumen</w:t>
      </w:r>
      <w:proofErr w:type="spellEnd"/>
      <w:r>
        <w:t xml:space="preserve"> Christen sagen / das sie alle </w:t>
      </w:r>
      <w:proofErr w:type="spellStart"/>
      <w:r>
        <w:t>abtgotter</w:t>
      </w:r>
      <w:proofErr w:type="spellEnd"/>
      <w:r>
        <w:t xml:space="preserve"> </w:t>
      </w:r>
      <w:proofErr w:type="spellStart"/>
      <w:r>
        <w:t>yn</w:t>
      </w:r>
      <w:proofErr w:type="spellEnd"/>
      <w:r>
        <w:t xml:space="preserve"> </w:t>
      </w:r>
      <w:proofErr w:type="spellStart"/>
      <w:r>
        <w:t>iren</w:t>
      </w:r>
      <w:proofErr w:type="spellEnd"/>
      <w:r>
        <w:t xml:space="preserve"> </w:t>
      </w:r>
      <w:proofErr w:type="spellStart"/>
      <w:r>
        <w:t>hertzen</w:t>
      </w:r>
      <w:proofErr w:type="spellEnd"/>
      <w:r>
        <w:t xml:space="preserve"> haben / die sich vor </w:t>
      </w:r>
      <w:proofErr w:type="spellStart"/>
      <w:r>
        <w:t>bildnis</w:t>
      </w:r>
      <w:proofErr w:type="spellEnd"/>
      <w:r>
        <w:t xml:space="preserve"> </w:t>
      </w:r>
      <w:proofErr w:type="spellStart"/>
      <w:r>
        <w:t>forchten</w:t>
      </w:r>
      <w:proofErr w:type="spellEnd"/>
      <w:r>
        <w:t xml:space="preserve">. </w:t>
      </w:r>
      <w:proofErr w:type="spellStart"/>
      <w:r>
        <w:t>Vnd</w:t>
      </w:r>
      <w:proofErr w:type="spellEnd"/>
      <w:r>
        <w:t xml:space="preserve"> </w:t>
      </w:r>
      <w:proofErr w:type="spellStart"/>
      <w:r>
        <w:t>wil</w:t>
      </w:r>
      <w:proofErr w:type="spellEnd"/>
      <w:r>
        <w:t xml:space="preserve"> mein heimlich </w:t>
      </w:r>
      <w:proofErr w:type="spellStart"/>
      <w:r>
        <w:t>gedancken</w:t>
      </w:r>
      <w:proofErr w:type="spellEnd"/>
      <w:r>
        <w:t xml:space="preserve"> gegen aller </w:t>
      </w:r>
      <w:proofErr w:type="spellStart"/>
      <w:r>
        <w:t>welt</w:t>
      </w:r>
      <w:proofErr w:type="spellEnd"/>
      <w:r>
        <w:t xml:space="preserve"> / mit </w:t>
      </w:r>
      <w:proofErr w:type="spellStart"/>
      <w:r>
        <w:t>seufftzen</w:t>
      </w:r>
      <w:proofErr w:type="spellEnd"/>
      <w:r>
        <w:t xml:space="preserve"> / bekennen / </w:t>
      </w:r>
      <w:proofErr w:type="spellStart"/>
      <w:r>
        <w:t>vnd</w:t>
      </w:r>
      <w:proofErr w:type="spellEnd"/>
      <w:r>
        <w:t xml:space="preserve"> </w:t>
      </w:r>
      <w:proofErr w:type="spellStart"/>
      <w:r>
        <w:t>geb</w:t>
      </w:r>
      <w:proofErr w:type="spellEnd"/>
      <w:r>
        <w:t xml:space="preserve"> mich schuldig / </w:t>
      </w:r>
      <w:proofErr w:type="spellStart"/>
      <w:r>
        <w:t>dz</w:t>
      </w:r>
      <w:proofErr w:type="spellEnd"/>
      <w:r>
        <w:t xml:space="preserve"> ich kleinmutig bin / </w:t>
      </w:r>
      <w:proofErr w:type="spellStart"/>
      <w:r>
        <w:t>vnd</w:t>
      </w:r>
      <w:proofErr w:type="spellEnd"/>
      <w:r>
        <w:t xml:space="preserve"> weiß das ich kein </w:t>
      </w:r>
      <w:proofErr w:type="spellStart"/>
      <w:r>
        <w:t>bild</w:t>
      </w:r>
      <w:proofErr w:type="spellEnd"/>
      <w:r>
        <w:t xml:space="preserve"> </w:t>
      </w:r>
      <w:proofErr w:type="spellStart"/>
      <w:r>
        <w:t>forchten</w:t>
      </w:r>
      <w:proofErr w:type="spellEnd"/>
      <w:r>
        <w:t xml:space="preserve"> soll / </w:t>
      </w:r>
      <w:proofErr w:type="spellStart"/>
      <w:r>
        <w:t>vnd</w:t>
      </w:r>
      <w:proofErr w:type="spellEnd"/>
      <w:r>
        <w:t xml:space="preserve"> bin gewiß das </w:t>
      </w:r>
      <w:proofErr w:type="spellStart"/>
      <w:r>
        <w:t>got</w:t>
      </w:r>
      <w:proofErr w:type="spellEnd"/>
      <w:r>
        <w:t xml:space="preserve"> von den seinen </w:t>
      </w:r>
      <w:proofErr w:type="spellStart"/>
      <w:r>
        <w:t>fodert</w:t>
      </w:r>
      <w:proofErr w:type="spellEnd"/>
      <w:r>
        <w:t xml:space="preserve"> / das sie sich </w:t>
      </w:r>
      <w:proofErr w:type="spellStart"/>
      <w:r>
        <w:t>nit</w:t>
      </w:r>
      <w:proofErr w:type="spellEnd"/>
      <w:r>
        <w:t xml:space="preserve"> sollen vor </w:t>
      </w:r>
      <w:proofErr w:type="spellStart"/>
      <w:r>
        <w:t>olgotzen</w:t>
      </w:r>
      <w:proofErr w:type="spellEnd"/>
      <w:r>
        <w:t xml:space="preserve"> </w:t>
      </w:r>
      <w:proofErr w:type="spellStart"/>
      <w:r>
        <w:t>forchten</w:t>
      </w:r>
      <w:proofErr w:type="spellEnd"/>
      <w:r>
        <w:t xml:space="preserve"> / </w:t>
      </w:r>
      <w:proofErr w:type="spellStart"/>
      <w:r>
        <w:t>alß</w:t>
      </w:r>
      <w:proofErr w:type="spellEnd"/>
      <w:r>
        <w:t xml:space="preserve"> </w:t>
      </w:r>
      <w:proofErr w:type="spellStart"/>
      <w:r>
        <w:t>geschriben</w:t>
      </w:r>
      <w:proofErr w:type="spellEnd"/>
      <w:r>
        <w:t xml:space="preserve"> steht. </w:t>
      </w:r>
      <w:proofErr w:type="spellStart"/>
      <w:r>
        <w:t>Ir</w:t>
      </w:r>
      <w:proofErr w:type="spellEnd"/>
      <w:r>
        <w:t xml:space="preserve"> </w:t>
      </w:r>
      <w:proofErr w:type="spellStart"/>
      <w:r>
        <w:t>solt</w:t>
      </w:r>
      <w:proofErr w:type="spellEnd"/>
      <w:r>
        <w:t xml:space="preserve"> </w:t>
      </w:r>
      <w:proofErr w:type="spellStart"/>
      <w:r>
        <w:t>frombde</w:t>
      </w:r>
      <w:proofErr w:type="spellEnd"/>
      <w:r>
        <w:t xml:space="preserve"> </w:t>
      </w:r>
      <w:proofErr w:type="spellStart"/>
      <w:r>
        <w:t>gotter</w:t>
      </w:r>
      <w:proofErr w:type="spellEnd"/>
      <w:r>
        <w:t xml:space="preserve"> </w:t>
      </w:r>
      <w:proofErr w:type="spellStart"/>
      <w:r>
        <w:t>nit</w:t>
      </w:r>
      <w:proofErr w:type="spellEnd"/>
      <w:r>
        <w:t xml:space="preserve"> </w:t>
      </w:r>
      <w:proofErr w:type="spellStart"/>
      <w:r>
        <w:t>forchten</w:t>
      </w:r>
      <w:proofErr w:type="spellEnd"/>
      <w:r>
        <w:t xml:space="preserve"> / </w:t>
      </w:r>
      <w:proofErr w:type="spellStart"/>
      <w:r>
        <w:t>nit</w:t>
      </w:r>
      <w:proofErr w:type="spellEnd"/>
      <w:r>
        <w:t xml:space="preserve"> </w:t>
      </w:r>
      <w:proofErr w:type="spellStart"/>
      <w:r>
        <w:t>anbetten</w:t>
      </w:r>
      <w:proofErr w:type="spellEnd"/>
      <w:r>
        <w:t xml:space="preserve"> / </w:t>
      </w:r>
      <w:proofErr w:type="spellStart"/>
      <w:r>
        <w:t>nit</w:t>
      </w:r>
      <w:proofErr w:type="spellEnd"/>
      <w:r>
        <w:t xml:space="preserve"> </w:t>
      </w:r>
      <w:proofErr w:type="spellStart"/>
      <w:r>
        <w:t>eheren</w:t>
      </w:r>
      <w:proofErr w:type="spellEnd"/>
      <w:r>
        <w:t xml:space="preserve"> / </w:t>
      </w:r>
      <w:proofErr w:type="spellStart"/>
      <w:r>
        <w:t>vnd</w:t>
      </w:r>
      <w:proofErr w:type="spellEnd"/>
      <w:r>
        <w:t xml:space="preserve"> </w:t>
      </w:r>
      <w:proofErr w:type="spellStart"/>
      <w:r>
        <w:t>solt</w:t>
      </w:r>
      <w:proofErr w:type="spellEnd"/>
      <w:r>
        <w:t xml:space="preserve"> </w:t>
      </w:r>
      <w:proofErr w:type="spellStart"/>
      <w:r>
        <w:t>yen</w:t>
      </w:r>
      <w:proofErr w:type="spellEnd"/>
      <w:r>
        <w:t xml:space="preserve"> </w:t>
      </w:r>
      <w:proofErr w:type="spellStart"/>
      <w:r>
        <w:t>nit</w:t>
      </w:r>
      <w:proofErr w:type="spellEnd"/>
      <w:r>
        <w:t xml:space="preserve"> </w:t>
      </w:r>
      <w:proofErr w:type="spellStart"/>
      <w:r>
        <w:t>opffern</w:t>
      </w:r>
      <w:proofErr w:type="spellEnd"/>
      <w:r>
        <w:t xml:space="preserve"> / </w:t>
      </w:r>
      <w:proofErr w:type="spellStart"/>
      <w:r>
        <w:t>sonder</w:t>
      </w:r>
      <w:proofErr w:type="spellEnd"/>
      <w:r>
        <w:t xml:space="preserve"> allein </w:t>
      </w:r>
      <w:proofErr w:type="spellStart"/>
      <w:r>
        <w:t>got</w:t>
      </w:r>
      <w:proofErr w:type="spellEnd"/>
      <w:r>
        <w:t xml:space="preserve"> / etc. </w:t>
      </w:r>
      <w:proofErr w:type="spellStart"/>
      <w:r>
        <w:t>Judicum</w:t>
      </w:r>
      <w:proofErr w:type="spellEnd"/>
      <w:r>
        <w:t xml:space="preserve">. vi. </w:t>
      </w:r>
      <w:proofErr w:type="spellStart"/>
      <w:r>
        <w:t>iiii</w:t>
      </w:r>
      <w:proofErr w:type="spellEnd"/>
      <w:r>
        <w:t xml:space="preserve">. reg. xvii. </w:t>
      </w:r>
      <w:proofErr w:type="spellStart"/>
      <w:r>
        <w:t>Vnd</w:t>
      </w:r>
      <w:proofErr w:type="spellEnd"/>
      <w:r>
        <w:t xml:space="preserve"> weiß / das </w:t>
      </w:r>
      <w:proofErr w:type="spellStart"/>
      <w:r>
        <w:t>got</w:t>
      </w:r>
      <w:proofErr w:type="spellEnd"/>
      <w:r>
        <w:t xml:space="preserve"> bey mir </w:t>
      </w:r>
      <w:proofErr w:type="spellStart"/>
      <w:r>
        <w:t>ßo</w:t>
      </w:r>
      <w:proofErr w:type="spellEnd"/>
      <w:r>
        <w:t xml:space="preserve"> klein ist / </w:t>
      </w:r>
      <w:proofErr w:type="spellStart"/>
      <w:r>
        <w:t>alß</w:t>
      </w:r>
      <w:proofErr w:type="spellEnd"/>
      <w:r>
        <w:t xml:space="preserve"> gros mein </w:t>
      </w:r>
      <w:proofErr w:type="spellStart"/>
      <w:r>
        <w:t>forcht</w:t>
      </w:r>
      <w:proofErr w:type="spellEnd"/>
      <w:r>
        <w:t xml:space="preserve"> ist gegen den </w:t>
      </w:r>
      <w:proofErr w:type="spellStart"/>
      <w:r>
        <w:t>Olfratzen</w:t>
      </w:r>
      <w:proofErr w:type="spellEnd"/>
      <w:r>
        <w:t xml:space="preserve">. Dan </w:t>
      </w:r>
      <w:proofErr w:type="spellStart"/>
      <w:r>
        <w:t>got</w:t>
      </w:r>
      <w:proofErr w:type="spellEnd"/>
      <w:r>
        <w:t xml:space="preserve"> </w:t>
      </w:r>
      <w:proofErr w:type="spellStart"/>
      <w:r>
        <w:t>wil</w:t>
      </w:r>
      <w:proofErr w:type="spellEnd"/>
      <w:r>
        <w:t xml:space="preserve"> ein </w:t>
      </w:r>
      <w:proofErr w:type="spellStart"/>
      <w:r>
        <w:t>gantz</w:t>
      </w:r>
      <w:proofErr w:type="spellEnd"/>
      <w:r>
        <w:t xml:space="preserve"> </w:t>
      </w:r>
      <w:proofErr w:type="spellStart"/>
      <w:r>
        <w:t>vnd</w:t>
      </w:r>
      <w:proofErr w:type="spellEnd"/>
      <w:r>
        <w:t xml:space="preserve"> voll </w:t>
      </w:r>
      <w:proofErr w:type="spellStart"/>
      <w:r>
        <w:t>hertz</w:t>
      </w:r>
      <w:proofErr w:type="spellEnd"/>
      <w:r>
        <w:t xml:space="preserve"> </w:t>
      </w:r>
      <w:proofErr w:type="spellStart"/>
      <w:r>
        <w:t>inhaben</w:t>
      </w:r>
      <w:proofErr w:type="spellEnd"/>
      <w:r>
        <w:t xml:space="preserve"> / </w:t>
      </w:r>
      <w:proofErr w:type="spellStart"/>
      <w:r>
        <w:t>vnd</w:t>
      </w:r>
      <w:proofErr w:type="spellEnd"/>
      <w:r>
        <w:t xml:space="preserve"> </w:t>
      </w:r>
      <w:proofErr w:type="spellStart"/>
      <w:r>
        <w:t>magk</w:t>
      </w:r>
      <w:proofErr w:type="spellEnd"/>
      <w:r>
        <w:t xml:space="preserve"> in keinen </w:t>
      </w:r>
      <w:proofErr w:type="spellStart"/>
      <w:r>
        <w:t>weeg</w:t>
      </w:r>
      <w:proofErr w:type="spellEnd"/>
      <w:r>
        <w:t xml:space="preserve"> </w:t>
      </w:r>
      <w:proofErr w:type="spellStart"/>
      <w:r>
        <w:t>leyden</w:t>
      </w:r>
      <w:proofErr w:type="spellEnd"/>
      <w:r>
        <w:t xml:space="preserve"> / das ich </w:t>
      </w:r>
      <w:proofErr w:type="spellStart"/>
      <w:r>
        <w:t>eyne</w:t>
      </w:r>
      <w:proofErr w:type="spellEnd"/>
      <w:r>
        <w:t xml:space="preserve"> </w:t>
      </w:r>
      <w:proofErr w:type="spellStart"/>
      <w:r>
        <w:t>bildnis</w:t>
      </w:r>
      <w:proofErr w:type="spellEnd"/>
      <w:r>
        <w:t xml:space="preserve"> vor meinen </w:t>
      </w:r>
      <w:proofErr w:type="spellStart"/>
      <w:r>
        <w:t>ougen</w:t>
      </w:r>
      <w:proofErr w:type="spellEnd"/>
      <w:r>
        <w:t xml:space="preserve"> hab. Item </w:t>
      </w:r>
      <w:proofErr w:type="spellStart"/>
      <w:r>
        <w:t>wan</w:t>
      </w:r>
      <w:proofErr w:type="spellEnd"/>
      <w:r>
        <w:t xml:space="preserve"> ich </w:t>
      </w:r>
      <w:proofErr w:type="spellStart"/>
      <w:r>
        <w:t>gott</w:t>
      </w:r>
      <w:proofErr w:type="spellEnd"/>
      <w:r>
        <w:t xml:space="preserve"> mit </w:t>
      </w:r>
      <w:proofErr w:type="spellStart"/>
      <w:r>
        <w:t>gantzem</w:t>
      </w:r>
      <w:proofErr w:type="spellEnd"/>
      <w:r>
        <w:t xml:space="preserve"> </w:t>
      </w:r>
      <w:proofErr w:type="spellStart"/>
      <w:r>
        <w:t>hertzen</w:t>
      </w:r>
      <w:proofErr w:type="spellEnd"/>
      <w:r>
        <w:t xml:space="preserve"> </w:t>
      </w:r>
      <w:proofErr w:type="spellStart"/>
      <w:r>
        <w:t>vertrauw</w:t>
      </w:r>
      <w:proofErr w:type="spellEnd"/>
      <w:r>
        <w:t xml:space="preserve">. </w:t>
      </w:r>
      <w:proofErr w:type="spellStart"/>
      <w:r>
        <w:t>Szo</w:t>
      </w:r>
      <w:proofErr w:type="spellEnd"/>
      <w:r>
        <w:t xml:space="preserve"> </w:t>
      </w:r>
      <w:proofErr w:type="spellStart"/>
      <w:r>
        <w:t>mueß</w:t>
      </w:r>
      <w:proofErr w:type="spellEnd"/>
      <w:r>
        <w:t xml:space="preserve"> ich </w:t>
      </w:r>
      <w:proofErr w:type="spellStart"/>
      <w:r>
        <w:t>seyne</w:t>
      </w:r>
      <w:proofErr w:type="spellEnd"/>
      <w:r>
        <w:t xml:space="preserve"> </w:t>
      </w:r>
      <w:proofErr w:type="spellStart"/>
      <w:r>
        <w:t>feynde</w:t>
      </w:r>
      <w:proofErr w:type="spellEnd"/>
      <w:r>
        <w:t xml:space="preserve"> </w:t>
      </w:r>
      <w:proofErr w:type="spellStart"/>
      <w:r>
        <w:t>ye</w:t>
      </w:r>
      <w:proofErr w:type="spellEnd"/>
      <w:r>
        <w:t xml:space="preserve"> </w:t>
      </w:r>
      <w:proofErr w:type="spellStart"/>
      <w:r>
        <w:t>nit</w:t>
      </w:r>
      <w:proofErr w:type="spellEnd"/>
      <w:r>
        <w:t xml:space="preserve"> </w:t>
      </w:r>
      <w:proofErr w:type="spellStart"/>
      <w:r>
        <w:t>forchten</w:t>
      </w:r>
      <w:proofErr w:type="spellEnd"/>
      <w:r>
        <w:t xml:space="preserve">. </w:t>
      </w:r>
    </w:p>
    <w:p w14:paraId="1A62D64B" w14:textId="77777777" w:rsidR="00D56726" w:rsidRDefault="00D56726" w:rsidP="00D56726">
      <w:pPr>
        <w:pStyle w:val="StandardWeb"/>
      </w:pPr>
      <w:proofErr w:type="spellStart"/>
      <w:r>
        <w:t>Drumb</w:t>
      </w:r>
      <w:proofErr w:type="spellEnd"/>
      <w:r>
        <w:t xml:space="preserve"> spricht </w:t>
      </w:r>
      <w:proofErr w:type="spellStart"/>
      <w:r>
        <w:t>got</w:t>
      </w:r>
      <w:proofErr w:type="spellEnd"/>
      <w:r>
        <w:t xml:space="preserve"> / aber sein geist / </w:t>
      </w:r>
      <w:proofErr w:type="spellStart"/>
      <w:r>
        <w:t>yn</w:t>
      </w:r>
      <w:proofErr w:type="spellEnd"/>
      <w:r>
        <w:t xml:space="preserve"> heiliger </w:t>
      </w:r>
      <w:proofErr w:type="spellStart"/>
      <w:r>
        <w:t>geschrifft</w:t>
      </w:r>
      <w:proofErr w:type="spellEnd"/>
      <w:r>
        <w:t xml:space="preserve">. </w:t>
      </w:r>
      <w:proofErr w:type="spellStart"/>
      <w:r>
        <w:t>Ir</w:t>
      </w:r>
      <w:proofErr w:type="spellEnd"/>
      <w:r>
        <w:t xml:space="preserve"> </w:t>
      </w:r>
      <w:proofErr w:type="spellStart"/>
      <w:r>
        <w:t>solt</w:t>
      </w:r>
      <w:proofErr w:type="spellEnd"/>
      <w:r>
        <w:t xml:space="preserve"> </w:t>
      </w:r>
      <w:proofErr w:type="spellStart"/>
      <w:r>
        <w:t>frombde</w:t>
      </w:r>
      <w:proofErr w:type="spellEnd"/>
      <w:r>
        <w:t xml:space="preserve"> </w:t>
      </w:r>
      <w:proofErr w:type="spellStart"/>
      <w:r>
        <w:t>goter</w:t>
      </w:r>
      <w:proofErr w:type="spellEnd"/>
      <w:r>
        <w:t xml:space="preserve"> </w:t>
      </w:r>
      <w:proofErr w:type="spellStart"/>
      <w:r>
        <w:t>nit</w:t>
      </w:r>
      <w:proofErr w:type="spellEnd"/>
      <w:r>
        <w:t xml:space="preserve"> </w:t>
      </w:r>
      <w:proofErr w:type="spellStart"/>
      <w:r>
        <w:t>forchten</w:t>
      </w:r>
      <w:proofErr w:type="spellEnd"/>
      <w:r>
        <w:t xml:space="preserve">. </w:t>
      </w:r>
      <w:proofErr w:type="spellStart"/>
      <w:r>
        <w:t>Ir</w:t>
      </w:r>
      <w:proofErr w:type="spellEnd"/>
      <w:r>
        <w:t xml:space="preserve"> </w:t>
      </w:r>
      <w:proofErr w:type="spellStart"/>
      <w:r>
        <w:t>solt</w:t>
      </w:r>
      <w:proofErr w:type="spellEnd"/>
      <w:r>
        <w:t xml:space="preserve"> sie </w:t>
      </w:r>
      <w:proofErr w:type="spellStart"/>
      <w:r>
        <w:t>nit</w:t>
      </w:r>
      <w:proofErr w:type="spellEnd"/>
      <w:r>
        <w:t xml:space="preserve"> anbeten. </w:t>
      </w:r>
      <w:proofErr w:type="spellStart"/>
      <w:r>
        <w:t>Ir</w:t>
      </w:r>
      <w:proofErr w:type="spellEnd"/>
      <w:r>
        <w:t xml:space="preserve"> </w:t>
      </w:r>
      <w:proofErr w:type="spellStart"/>
      <w:r>
        <w:t>solt</w:t>
      </w:r>
      <w:proofErr w:type="spellEnd"/>
      <w:r>
        <w:t xml:space="preserve"> sie </w:t>
      </w:r>
      <w:proofErr w:type="spellStart"/>
      <w:r>
        <w:t>nit</w:t>
      </w:r>
      <w:proofErr w:type="spellEnd"/>
      <w:r>
        <w:t xml:space="preserve"> </w:t>
      </w:r>
      <w:proofErr w:type="spellStart"/>
      <w:r>
        <w:t>eheren</w:t>
      </w:r>
      <w:proofErr w:type="spellEnd"/>
      <w:r>
        <w:t xml:space="preserve">. </w:t>
      </w:r>
      <w:proofErr w:type="spellStart"/>
      <w:r>
        <w:t>Vnd</w:t>
      </w:r>
      <w:proofErr w:type="spellEnd"/>
      <w:r>
        <w:t xml:space="preserve"> </w:t>
      </w:r>
      <w:proofErr w:type="spellStart"/>
      <w:r>
        <w:t>vntherweißet</w:t>
      </w:r>
      <w:proofErr w:type="spellEnd"/>
      <w:r>
        <w:t xml:space="preserve"> </w:t>
      </w:r>
      <w:proofErr w:type="spellStart"/>
      <w:r>
        <w:t>vns</w:t>
      </w:r>
      <w:proofErr w:type="spellEnd"/>
      <w:r>
        <w:t xml:space="preserve"> / das bey sich ein ding ist. Bilder </w:t>
      </w:r>
      <w:proofErr w:type="spellStart"/>
      <w:r>
        <w:t>tzu</w:t>
      </w:r>
      <w:proofErr w:type="spellEnd"/>
      <w:r>
        <w:t xml:space="preserve"> </w:t>
      </w:r>
      <w:proofErr w:type="spellStart"/>
      <w:r>
        <w:t>eheren</w:t>
      </w:r>
      <w:proofErr w:type="spellEnd"/>
      <w:r>
        <w:t xml:space="preserve">. oder. Bilder zu </w:t>
      </w:r>
      <w:proofErr w:type="spellStart"/>
      <w:r>
        <w:t>forchten</w:t>
      </w:r>
      <w:proofErr w:type="spellEnd"/>
      <w:r>
        <w:t xml:space="preserve">. Derwegen soll ich kein bilde </w:t>
      </w:r>
      <w:proofErr w:type="spellStart"/>
      <w:r>
        <w:t>forchten</w:t>
      </w:r>
      <w:proofErr w:type="spellEnd"/>
      <w:r>
        <w:t xml:space="preserve"> / gleich wie ich </w:t>
      </w:r>
      <w:proofErr w:type="spellStart"/>
      <w:r>
        <w:t>keynes</w:t>
      </w:r>
      <w:proofErr w:type="spellEnd"/>
      <w:r>
        <w:t xml:space="preserve"> soll </w:t>
      </w:r>
      <w:proofErr w:type="spellStart"/>
      <w:r>
        <w:t>eheren</w:t>
      </w:r>
      <w:proofErr w:type="spellEnd"/>
      <w:r>
        <w:t>. Aber (</w:t>
      </w:r>
      <w:proofErr w:type="spellStart"/>
      <w:r>
        <w:t>got</w:t>
      </w:r>
      <w:proofErr w:type="spellEnd"/>
      <w:r>
        <w:t xml:space="preserve"> klag </w:t>
      </w:r>
      <w:proofErr w:type="spellStart"/>
      <w:r>
        <w:t>ichs</w:t>
      </w:r>
      <w:proofErr w:type="spellEnd"/>
      <w:r>
        <w:t xml:space="preserve">) mein </w:t>
      </w:r>
      <w:proofErr w:type="spellStart"/>
      <w:r>
        <w:t>hertz</w:t>
      </w:r>
      <w:proofErr w:type="spellEnd"/>
      <w:r>
        <w:t xml:space="preserve"> ist von Jugend </w:t>
      </w:r>
      <w:proofErr w:type="spellStart"/>
      <w:r>
        <w:t>auff</w:t>
      </w:r>
      <w:proofErr w:type="spellEnd"/>
      <w:r>
        <w:t xml:space="preserve"> </w:t>
      </w:r>
      <w:proofErr w:type="spellStart"/>
      <w:r>
        <w:t>yn</w:t>
      </w:r>
      <w:proofErr w:type="spellEnd"/>
      <w:r>
        <w:t xml:space="preserve"> eher </w:t>
      </w:r>
      <w:proofErr w:type="spellStart"/>
      <w:r>
        <w:t>erbiethung</w:t>
      </w:r>
      <w:proofErr w:type="spellEnd"/>
      <w:r>
        <w:t xml:space="preserve"> </w:t>
      </w:r>
      <w:proofErr w:type="spellStart"/>
      <w:r>
        <w:t>vnd</w:t>
      </w:r>
      <w:proofErr w:type="spellEnd"/>
      <w:r>
        <w:t xml:space="preserve"> </w:t>
      </w:r>
      <w:proofErr w:type="spellStart"/>
      <w:r>
        <w:t>wolachtung</w:t>
      </w:r>
      <w:proofErr w:type="spellEnd"/>
      <w:r>
        <w:t xml:space="preserve"> der </w:t>
      </w:r>
      <w:proofErr w:type="spellStart"/>
      <w:r>
        <w:t>bildnis</w:t>
      </w:r>
      <w:proofErr w:type="spellEnd"/>
      <w:r>
        <w:t xml:space="preserve"> </w:t>
      </w:r>
      <w:proofErr w:type="spellStart"/>
      <w:r>
        <w:t>ertzogen</w:t>
      </w:r>
      <w:proofErr w:type="spellEnd"/>
      <w:r>
        <w:t xml:space="preserve"> </w:t>
      </w:r>
      <w:proofErr w:type="spellStart"/>
      <w:r>
        <w:t>vnd</w:t>
      </w:r>
      <w:proofErr w:type="spellEnd"/>
      <w:r>
        <w:t xml:space="preserve"> </w:t>
      </w:r>
      <w:proofErr w:type="spellStart"/>
      <w:r>
        <w:t>auffgewachßen</w:t>
      </w:r>
      <w:proofErr w:type="spellEnd"/>
      <w:r>
        <w:t xml:space="preserve">. </w:t>
      </w:r>
      <w:proofErr w:type="spellStart"/>
      <w:r>
        <w:t>vnd</w:t>
      </w:r>
      <w:proofErr w:type="spellEnd"/>
      <w:r>
        <w:t xml:space="preserve"> ist mir ein </w:t>
      </w:r>
      <w:proofErr w:type="spellStart"/>
      <w:r>
        <w:t>schedliche</w:t>
      </w:r>
      <w:proofErr w:type="spellEnd"/>
      <w:r>
        <w:t xml:space="preserve"> </w:t>
      </w:r>
      <w:proofErr w:type="spellStart"/>
      <w:r>
        <w:t>forcht</w:t>
      </w:r>
      <w:proofErr w:type="spellEnd"/>
      <w:r>
        <w:t xml:space="preserve"> eingetragen / der ich mich gern </w:t>
      </w:r>
      <w:proofErr w:type="spellStart"/>
      <w:r>
        <w:t>wolt</w:t>
      </w:r>
      <w:proofErr w:type="spellEnd"/>
      <w:r>
        <w:t xml:space="preserve"> </w:t>
      </w:r>
      <w:proofErr w:type="spellStart"/>
      <w:r>
        <w:t>endletigen</w:t>
      </w:r>
      <w:proofErr w:type="spellEnd"/>
      <w:r>
        <w:t xml:space="preserve"> / </w:t>
      </w:r>
      <w:proofErr w:type="spellStart"/>
      <w:r>
        <w:t>vnd</w:t>
      </w:r>
      <w:proofErr w:type="spellEnd"/>
      <w:r>
        <w:t xml:space="preserve"> </w:t>
      </w:r>
      <w:proofErr w:type="spellStart"/>
      <w:r>
        <w:t>kan</w:t>
      </w:r>
      <w:proofErr w:type="spellEnd"/>
      <w:r>
        <w:t xml:space="preserve"> </w:t>
      </w:r>
      <w:proofErr w:type="spellStart"/>
      <w:r>
        <w:t>nit</w:t>
      </w:r>
      <w:proofErr w:type="spellEnd"/>
      <w:r>
        <w:t xml:space="preserve">. </w:t>
      </w:r>
      <w:proofErr w:type="spellStart"/>
      <w:r>
        <w:t>Alßo</w:t>
      </w:r>
      <w:proofErr w:type="spellEnd"/>
      <w:r>
        <w:t xml:space="preserve"> stehn ich in </w:t>
      </w:r>
      <w:proofErr w:type="spellStart"/>
      <w:r>
        <w:t>forcht</w:t>
      </w:r>
      <w:proofErr w:type="spellEnd"/>
      <w:r>
        <w:t xml:space="preserve"> / das ich </w:t>
      </w:r>
      <w:proofErr w:type="spellStart"/>
      <w:r>
        <w:t>keynen</w:t>
      </w:r>
      <w:proofErr w:type="spellEnd"/>
      <w:r>
        <w:t xml:space="preserve"> </w:t>
      </w:r>
      <w:proofErr w:type="spellStart"/>
      <w:r>
        <w:t>olgotzen</w:t>
      </w:r>
      <w:proofErr w:type="spellEnd"/>
      <w:r>
        <w:t xml:space="preserve"> </w:t>
      </w:r>
      <w:proofErr w:type="spellStart"/>
      <w:r>
        <w:t>dorfft</w:t>
      </w:r>
      <w:proofErr w:type="spellEnd"/>
      <w:r>
        <w:t xml:space="preserve"> verbrennen. Ich </w:t>
      </w:r>
      <w:proofErr w:type="spellStart"/>
      <w:r>
        <w:t>hette</w:t>
      </w:r>
      <w:proofErr w:type="spellEnd"/>
      <w:r>
        <w:t xml:space="preserve"> sorg der </w:t>
      </w:r>
      <w:proofErr w:type="spellStart"/>
      <w:r>
        <w:t>Teuffels</w:t>
      </w:r>
      <w:proofErr w:type="spellEnd"/>
      <w:r>
        <w:t xml:space="preserve"> narr </w:t>
      </w:r>
      <w:proofErr w:type="spellStart"/>
      <w:r>
        <w:t>mocht</w:t>
      </w:r>
      <w:proofErr w:type="spellEnd"/>
      <w:r>
        <w:t xml:space="preserve"> mich </w:t>
      </w:r>
      <w:proofErr w:type="spellStart"/>
      <w:r>
        <w:t>beleydigen</w:t>
      </w:r>
      <w:proofErr w:type="spellEnd"/>
      <w:r>
        <w:t xml:space="preserve">. Wie </w:t>
      </w:r>
      <w:proofErr w:type="spellStart"/>
      <w:r>
        <w:t>wol</w:t>
      </w:r>
      <w:proofErr w:type="spellEnd"/>
      <w:r>
        <w:t xml:space="preserve"> ich die </w:t>
      </w:r>
      <w:proofErr w:type="spellStart"/>
      <w:r>
        <w:t>schrifft</w:t>
      </w:r>
      <w:proofErr w:type="spellEnd"/>
      <w:r>
        <w:t xml:space="preserve"> (an einem </w:t>
      </w:r>
      <w:proofErr w:type="spellStart"/>
      <w:r>
        <w:t>teyll</w:t>
      </w:r>
      <w:proofErr w:type="spellEnd"/>
      <w:r>
        <w:t xml:space="preserve">) hab / </w:t>
      </w:r>
      <w:proofErr w:type="spellStart"/>
      <w:r>
        <w:t>vnd</w:t>
      </w:r>
      <w:proofErr w:type="spellEnd"/>
      <w:r>
        <w:t xml:space="preserve"> weiß. </w:t>
      </w:r>
      <w:proofErr w:type="spellStart"/>
      <w:r>
        <w:t>dz</w:t>
      </w:r>
      <w:proofErr w:type="spellEnd"/>
      <w:r>
        <w:t xml:space="preserve"> Bilder nicht </w:t>
      </w:r>
      <w:proofErr w:type="spellStart"/>
      <w:r>
        <w:t>vermogen</w:t>
      </w:r>
      <w:proofErr w:type="spellEnd"/>
      <w:r>
        <w:t xml:space="preserve"> / haben auch weder leben / </w:t>
      </w:r>
      <w:proofErr w:type="spellStart"/>
      <w:r>
        <w:t>bluth</w:t>
      </w:r>
      <w:proofErr w:type="spellEnd"/>
      <w:r>
        <w:t xml:space="preserve"> / nach </w:t>
      </w:r>
      <w:proofErr w:type="spellStart"/>
      <w:r>
        <w:t>geyst</w:t>
      </w:r>
      <w:proofErr w:type="spellEnd"/>
      <w:r>
        <w:t xml:space="preserve">. </w:t>
      </w:r>
      <w:proofErr w:type="spellStart"/>
      <w:r>
        <w:t>Jdoch</w:t>
      </w:r>
      <w:proofErr w:type="spellEnd"/>
      <w:r>
        <w:t xml:space="preserve"> </w:t>
      </w:r>
      <w:proofErr w:type="spellStart"/>
      <w:r>
        <w:t>helt</w:t>
      </w:r>
      <w:proofErr w:type="spellEnd"/>
      <w:r>
        <w:t xml:space="preserve"> mich </w:t>
      </w:r>
      <w:proofErr w:type="spellStart"/>
      <w:r>
        <w:t>forcht</w:t>
      </w:r>
      <w:proofErr w:type="spellEnd"/>
      <w:r>
        <w:t xml:space="preserve"> am andern </w:t>
      </w:r>
      <w:proofErr w:type="spellStart"/>
      <w:r>
        <w:t>teyll</w:t>
      </w:r>
      <w:proofErr w:type="spellEnd"/>
      <w:r>
        <w:t xml:space="preserve"> / </w:t>
      </w:r>
      <w:proofErr w:type="spellStart"/>
      <w:r>
        <w:t>vnd</w:t>
      </w:r>
      <w:proofErr w:type="spellEnd"/>
      <w:r>
        <w:t xml:space="preserve"> macht / das ich mich vor </w:t>
      </w:r>
      <w:proofErr w:type="spellStart"/>
      <w:r>
        <w:t>eynem</w:t>
      </w:r>
      <w:proofErr w:type="spellEnd"/>
      <w:r>
        <w:t xml:space="preserve"> gemalten </w:t>
      </w:r>
      <w:proofErr w:type="spellStart"/>
      <w:r>
        <w:t>teuffel</w:t>
      </w:r>
      <w:proofErr w:type="spellEnd"/>
      <w:r>
        <w:t xml:space="preserve"> / vor </w:t>
      </w:r>
      <w:proofErr w:type="spellStart"/>
      <w:r>
        <w:t>eynem</w:t>
      </w:r>
      <w:proofErr w:type="spellEnd"/>
      <w:r>
        <w:t xml:space="preserve"> </w:t>
      </w:r>
      <w:proofErr w:type="spellStart"/>
      <w:r>
        <w:t>schatwen</w:t>
      </w:r>
      <w:proofErr w:type="spellEnd"/>
      <w:r>
        <w:t xml:space="preserve"> / vor </w:t>
      </w:r>
      <w:proofErr w:type="spellStart"/>
      <w:r>
        <w:t>eynem</w:t>
      </w:r>
      <w:proofErr w:type="spellEnd"/>
      <w:r>
        <w:t xml:space="preserve"> </w:t>
      </w:r>
      <w:proofErr w:type="spellStart"/>
      <w:r>
        <w:t>gereusch</w:t>
      </w:r>
      <w:proofErr w:type="spellEnd"/>
      <w:r>
        <w:t xml:space="preserve"> eines </w:t>
      </w:r>
      <w:proofErr w:type="spellStart"/>
      <w:r>
        <w:t>leychten</w:t>
      </w:r>
      <w:proofErr w:type="spellEnd"/>
      <w:r>
        <w:t xml:space="preserve"> </w:t>
      </w:r>
      <w:proofErr w:type="spellStart"/>
      <w:r>
        <w:t>bletlins</w:t>
      </w:r>
      <w:proofErr w:type="spellEnd"/>
      <w:r>
        <w:t xml:space="preserve"> </w:t>
      </w:r>
      <w:proofErr w:type="spellStart"/>
      <w:r>
        <w:t>forcht</w:t>
      </w:r>
      <w:proofErr w:type="spellEnd"/>
      <w:r>
        <w:t xml:space="preserve"> / </w:t>
      </w:r>
      <w:proofErr w:type="spellStart"/>
      <w:r>
        <w:t>vnd</w:t>
      </w:r>
      <w:proofErr w:type="spellEnd"/>
      <w:r>
        <w:t xml:space="preserve"> </w:t>
      </w:r>
      <w:proofErr w:type="spellStart"/>
      <w:r>
        <w:t>flihe</w:t>
      </w:r>
      <w:proofErr w:type="spellEnd"/>
      <w:r>
        <w:t xml:space="preserve"> das / das ich </w:t>
      </w:r>
      <w:proofErr w:type="spellStart"/>
      <w:r>
        <w:t>menlich</w:t>
      </w:r>
      <w:proofErr w:type="spellEnd"/>
      <w:r>
        <w:t xml:space="preserve"> </w:t>
      </w:r>
      <w:proofErr w:type="spellStart"/>
      <w:r>
        <w:t>solt</w:t>
      </w:r>
      <w:proofErr w:type="spellEnd"/>
      <w:r>
        <w:t xml:space="preserve"> suchen. </w:t>
      </w:r>
    </w:p>
    <w:p w14:paraId="5CC3A98D" w14:textId="77777777" w:rsidR="00D56726" w:rsidRDefault="00D56726" w:rsidP="00D56726">
      <w:pPr>
        <w:pStyle w:val="StandardWeb"/>
      </w:pPr>
      <w:proofErr w:type="spellStart"/>
      <w:r>
        <w:t>Alßo</w:t>
      </w:r>
      <w:proofErr w:type="spellEnd"/>
      <w:r>
        <w:t xml:space="preserve"> </w:t>
      </w:r>
      <w:proofErr w:type="spellStart"/>
      <w:r>
        <w:t>magk</w:t>
      </w:r>
      <w:proofErr w:type="spellEnd"/>
      <w:r>
        <w:t xml:space="preserve"> ich sagen / </w:t>
      </w:r>
      <w:proofErr w:type="spellStart"/>
      <w:r>
        <w:t>wan</w:t>
      </w:r>
      <w:proofErr w:type="spellEnd"/>
      <w:r>
        <w:t xml:space="preserve"> man </w:t>
      </w:r>
      <w:proofErr w:type="spellStart"/>
      <w:r>
        <w:t>eynen</w:t>
      </w:r>
      <w:proofErr w:type="spellEnd"/>
      <w:r>
        <w:t xml:space="preserve"> bey den </w:t>
      </w:r>
      <w:proofErr w:type="spellStart"/>
      <w:r>
        <w:t>horen</w:t>
      </w:r>
      <w:proofErr w:type="spellEnd"/>
      <w:r>
        <w:t xml:space="preserve"> </w:t>
      </w:r>
      <w:proofErr w:type="spellStart"/>
      <w:r>
        <w:t>tzeugt</w:t>
      </w:r>
      <w:proofErr w:type="spellEnd"/>
      <w:r>
        <w:t xml:space="preserve">. </w:t>
      </w:r>
      <w:proofErr w:type="spellStart"/>
      <w:r>
        <w:t>ßo</w:t>
      </w:r>
      <w:proofErr w:type="spellEnd"/>
      <w:r>
        <w:t xml:space="preserve"> </w:t>
      </w:r>
      <w:proofErr w:type="spellStart"/>
      <w:r>
        <w:t>merckt</w:t>
      </w:r>
      <w:proofErr w:type="spellEnd"/>
      <w:r>
        <w:t xml:space="preserve"> man wie </w:t>
      </w:r>
      <w:proofErr w:type="spellStart"/>
      <w:r>
        <w:t>vest</w:t>
      </w:r>
      <w:proofErr w:type="spellEnd"/>
      <w:r>
        <w:t xml:space="preserve"> seine </w:t>
      </w:r>
      <w:proofErr w:type="spellStart"/>
      <w:r>
        <w:t>hare</w:t>
      </w:r>
      <w:proofErr w:type="spellEnd"/>
      <w:r>
        <w:t xml:space="preserve"> </w:t>
      </w:r>
      <w:proofErr w:type="spellStart"/>
      <w:r>
        <w:t>stehnd</w:t>
      </w:r>
      <w:proofErr w:type="spellEnd"/>
      <w:r>
        <w:t xml:space="preserve">. </w:t>
      </w:r>
      <w:proofErr w:type="spellStart"/>
      <w:r>
        <w:t>Hette</w:t>
      </w:r>
      <w:proofErr w:type="spellEnd"/>
      <w:r>
        <w:t xml:space="preserve"> ich den geist </w:t>
      </w:r>
      <w:proofErr w:type="spellStart"/>
      <w:r>
        <w:t>gottis</w:t>
      </w:r>
      <w:proofErr w:type="spellEnd"/>
      <w:r>
        <w:t xml:space="preserve"> </w:t>
      </w:r>
      <w:proofErr w:type="spellStart"/>
      <w:r>
        <w:t>nit</w:t>
      </w:r>
      <w:proofErr w:type="spellEnd"/>
      <w:r>
        <w:t xml:space="preserve"> </w:t>
      </w:r>
      <w:proofErr w:type="spellStart"/>
      <w:r>
        <w:t>wyder</w:t>
      </w:r>
      <w:proofErr w:type="spellEnd"/>
      <w:r>
        <w:t xml:space="preserve"> die </w:t>
      </w:r>
      <w:proofErr w:type="spellStart"/>
      <w:r>
        <w:t>olgotzen</w:t>
      </w:r>
      <w:proofErr w:type="spellEnd"/>
      <w:r>
        <w:t xml:space="preserve"> </w:t>
      </w:r>
      <w:proofErr w:type="spellStart"/>
      <w:r>
        <w:t>horen</w:t>
      </w:r>
      <w:proofErr w:type="spellEnd"/>
      <w:r>
        <w:t xml:space="preserve"> </w:t>
      </w:r>
      <w:proofErr w:type="spellStart"/>
      <w:r>
        <w:t>schreyhen</w:t>
      </w:r>
      <w:proofErr w:type="spellEnd"/>
      <w:r>
        <w:t xml:space="preserve"> / </w:t>
      </w:r>
      <w:proofErr w:type="spellStart"/>
      <w:r>
        <w:t>vnd</w:t>
      </w:r>
      <w:proofErr w:type="spellEnd"/>
      <w:r>
        <w:t xml:space="preserve"> sein </w:t>
      </w:r>
      <w:proofErr w:type="spellStart"/>
      <w:r>
        <w:t>wort</w:t>
      </w:r>
      <w:proofErr w:type="spellEnd"/>
      <w:r>
        <w:t xml:space="preserve"> </w:t>
      </w:r>
      <w:proofErr w:type="spellStart"/>
      <w:r>
        <w:t>geleßen</w:t>
      </w:r>
      <w:proofErr w:type="spellEnd"/>
      <w:r>
        <w:t xml:space="preserve">. </w:t>
      </w:r>
      <w:proofErr w:type="spellStart"/>
      <w:r>
        <w:t>Szo</w:t>
      </w:r>
      <w:proofErr w:type="spellEnd"/>
      <w:r>
        <w:t xml:space="preserve"> </w:t>
      </w:r>
      <w:proofErr w:type="spellStart"/>
      <w:r>
        <w:t>hett</w:t>
      </w:r>
      <w:proofErr w:type="spellEnd"/>
      <w:r>
        <w:t xml:space="preserve"> ich </w:t>
      </w:r>
      <w:proofErr w:type="spellStart"/>
      <w:r>
        <w:t>alßo</w:t>
      </w:r>
      <w:proofErr w:type="spellEnd"/>
      <w:r>
        <w:t xml:space="preserve"> gedacht. Ich hab kein </w:t>
      </w:r>
      <w:proofErr w:type="spellStart"/>
      <w:r>
        <w:t>bild</w:t>
      </w:r>
      <w:proofErr w:type="spellEnd"/>
      <w:r>
        <w:t xml:space="preserve"> lieb. Ich </w:t>
      </w:r>
      <w:proofErr w:type="spellStart"/>
      <w:r>
        <w:t>forcht</w:t>
      </w:r>
      <w:proofErr w:type="spellEnd"/>
      <w:r>
        <w:t xml:space="preserve"> kein bilde. Aber itzt weiß ich / wie ich </w:t>
      </w:r>
      <w:proofErr w:type="spellStart"/>
      <w:r>
        <w:t>yn</w:t>
      </w:r>
      <w:proofErr w:type="spellEnd"/>
      <w:r>
        <w:t xml:space="preserve"> </w:t>
      </w:r>
      <w:proofErr w:type="spellStart"/>
      <w:r>
        <w:t>dyßem</w:t>
      </w:r>
      <w:proofErr w:type="spellEnd"/>
      <w:r>
        <w:t xml:space="preserve"> </w:t>
      </w:r>
      <w:proofErr w:type="spellStart"/>
      <w:r>
        <w:t>vall</w:t>
      </w:r>
      <w:proofErr w:type="spellEnd"/>
      <w:r>
        <w:t xml:space="preserve"> / </w:t>
      </w:r>
      <w:proofErr w:type="spellStart"/>
      <w:r>
        <w:t>kegen</w:t>
      </w:r>
      <w:proofErr w:type="spellEnd"/>
      <w:r>
        <w:t xml:space="preserve"> </w:t>
      </w:r>
      <w:proofErr w:type="spellStart"/>
      <w:r>
        <w:t>gott</w:t>
      </w:r>
      <w:proofErr w:type="spellEnd"/>
      <w:r>
        <w:t xml:space="preserve"> </w:t>
      </w:r>
      <w:proofErr w:type="spellStart"/>
      <w:r>
        <w:t>vnd</w:t>
      </w:r>
      <w:proofErr w:type="spellEnd"/>
      <w:r>
        <w:t xml:space="preserve"> den </w:t>
      </w:r>
      <w:proofErr w:type="spellStart"/>
      <w:r>
        <w:t>bildern</w:t>
      </w:r>
      <w:proofErr w:type="spellEnd"/>
      <w:r>
        <w:t xml:space="preserve"> stehn / </w:t>
      </w:r>
      <w:proofErr w:type="spellStart"/>
      <w:r>
        <w:t>vnd</w:t>
      </w:r>
      <w:proofErr w:type="spellEnd"/>
      <w:r>
        <w:t xml:space="preserve"> wie </w:t>
      </w:r>
      <w:proofErr w:type="spellStart"/>
      <w:r>
        <w:t>vest</w:t>
      </w:r>
      <w:proofErr w:type="spellEnd"/>
      <w:r>
        <w:t xml:space="preserve"> </w:t>
      </w:r>
      <w:proofErr w:type="spellStart"/>
      <w:r>
        <w:t>vnd</w:t>
      </w:r>
      <w:proofErr w:type="spellEnd"/>
      <w:r>
        <w:t xml:space="preserve"> </w:t>
      </w:r>
      <w:proofErr w:type="spellStart"/>
      <w:r>
        <w:t>tieff</w:t>
      </w:r>
      <w:proofErr w:type="spellEnd"/>
      <w:r>
        <w:t xml:space="preserve"> </w:t>
      </w:r>
      <w:proofErr w:type="spellStart"/>
      <w:r>
        <w:t>bilder</w:t>
      </w:r>
      <w:proofErr w:type="spellEnd"/>
      <w:r>
        <w:t xml:space="preserve"> </w:t>
      </w:r>
      <w:proofErr w:type="spellStart"/>
      <w:r>
        <w:t>yn</w:t>
      </w:r>
      <w:proofErr w:type="spellEnd"/>
      <w:r>
        <w:t xml:space="preserve"> meinem </w:t>
      </w:r>
      <w:proofErr w:type="spellStart"/>
      <w:r>
        <w:t>hertzen</w:t>
      </w:r>
      <w:proofErr w:type="spellEnd"/>
      <w:r>
        <w:t xml:space="preserve"> sitzen. </w:t>
      </w:r>
    </w:p>
    <w:p w14:paraId="594C69CD" w14:textId="77777777" w:rsidR="00D56726" w:rsidRDefault="00D56726" w:rsidP="00D56726">
      <w:pPr>
        <w:pStyle w:val="StandardWeb"/>
      </w:pPr>
      <w:proofErr w:type="spellStart"/>
      <w:r>
        <w:t>Got</w:t>
      </w:r>
      <w:proofErr w:type="spellEnd"/>
      <w:r>
        <w:t xml:space="preserve"> </w:t>
      </w:r>
      <w:proofErr w:type="spellStart"/>
      <w:r>
        <w:t>woll</w:t>
      </w:r>
      <w:proofErr w:type="spellEnd"/>
      <w:r>
        <w:t xml:space="preserve"> mir sein </w:t>
      </w:r>
      <w:proofErr w:type="spellStart"/>
      <w:r>
        <w:t>gnad</w:t>
      </w:r>
      <w:proofErr w:type="spellEnd"/>
      <w:r>
        <w:t xml:space="preserve"> verleihen. das ich die </w:t>
      </w:r>
      <w:proofErr w:type="spellStart"/>
      <w:r>
        <w:t>teuffels</w:t>
      </w:r>
      <w:proofErr w:type="spellEnd"/>
      <w:r>
        <w:t xml:space="preserve"> </w:t>
      </w:r>
      <w:proofErr w:type="spellStart"/>
      <w:r>
        <w:t>kopffer</w:t>
      </w:r>
      <w:proofErr w:type="spellEnd"/>
      <w:r>
        <w:t xml:space="preserve"> (</w:t>
      </w:r>
      <w:proofErr w:type="spellStart"/>
      <w:r>
        <w:t>ßo</w:t>
      </w:r>
      <w:proofErr w:type="spellEnd"/>
      <w:r>
        <w:t xml:space="preserve"> </w:t>
      </w:r>
      <w:proofErr w:type="spellStart"/>
      <w:r>
        <w:t>gemeinlich</w:t>
      </w:r>
      <w:proofErr w:type="spellEnd"/>
      <w:r>
        <w:t xml:space="preserve"> heiligen in der </w:t>
      </w:r>
      <w:proofErr w:type="spellStart"/>
      <w:r>
        <w:t>kirchen</w:t>
      </w:r>
      <w:proofErr w:type="spellEnd"/>
      <w:r>
        <w:t xml:space="preserve"> </w:t>
      </w:r>
      <w:proofErr w:type="spellStart"/>
      <w:r>
        <w:t>genant</w:t>
      </w:r>
      <w:proofErr w:type="spellEnd"/>
      <w:r>
        <w:t xml:space="preserve"> </w:t>
      </w:r>
      <w:proofErr w:type="spellStart"/>
      <w:r>
        <w:t>seynd</w:t>
      </w:r>
      <w:proofErr w:type="spellEnd"/>
      <w:r>
        <w:t xml:space="preserve">) </w:t>
      </w:r>
      <w:proofErr w:type="spellStart"/>
      <w:r>
        <w:t>nit</w:t>
      </w:r>
      <w:proofErr w:type="spellEnd"/>
      <w:r>
        <w:t xml:space="preserve"> mehr / </w:t>
      </w:r>
      <w:proofErr w:type="spellStart"/>
      <w:r>
        <w:t>dan</w:t>
      </w:r>
      <w:proofErr w:type="spellEnd"/>
      <w:r>
        <w:t xml:space="preserve"> stein </w:t>
      </w:r>
      <w:proofErr w:type="spellStart"/>
      <w:r>
        <w:t>vnd</w:t>
      </w:r>
      <w:proofErr w:type="spellEnd"/>
      <w:r>
        <w:t xml:space="preserve"> </w:t>
      </w:r>
      <w:proofErr w:type="spellStart"/>
      <w:r>
        <w:t>holtz</w:t>
      </w:r>
      <w:proofErr w:type="spellEnd"/>
      <w:r>
        <w:t xml:space="preserve"> / </w:t>
      </w:r>
      <w:proofErr w:type="spellStart"/>
      <w:r>
        <w:t>forchten</w:t>
      </w:r>
      <w:proofErr w:type="spellEnd"/>
      <w:r>
        <w:t xml:space="preserve"> thun. </w:t>
      </w:r>
      <w:proofErr w:type="spellStart"/>
      <w:r>
        <w:t>Vnd</w:t>
      </w:r>
      <w:proofErr w:type="spellEnd"/>
      <w:r>
        <w:t xml:space="preserve"> </w:t>
      </w:r>
      <w:proofErr w:type="spellStart"/>
      <w:r>
        <w:t>got</w:t>
      </w:r>
      <w:proofErr w:type="spellEnd"/>
      <w:r>
        <w:t xml:space="preserve"> </w:t>
      </w:r>
      <w:proofErr w:type="spellStart"/>
      <w:r>
        <w:t>geb</w:t>
      </w:r>
      <w:proofErr w:type="spellEnd"/>
      <w:r>
        <w:t xml:space="preserve"> / das ich stein </w:t>
      </w:r>
      <w:proofErr w:type="spellStart"/>
      <w:r>
        <w:t>vnd</w:t>
      </w:r>
      <w:proofErr w:type="spellEnd"/>
      <w:r>
        <w:t xml:space="preserve"> </w:t>
      </w:r>
      <w:proofErr w:type="spellStart"/>
      <w:r>
        <w:t>holtz</w:t>
      </w:r>
      <w:proofErr w:type="spellEnd"/>
      <w:r>
        <w:t xml:space="preserve"> </w:t>
      </w:r>
      <w:proofErr w:type="spellStart"/>
      <w:r>
        <w:t>nit</w:t>
      </w:r>
      <w:proofErr w:type="spellEnd"/>
      <w:r>
        <w:t xml:space="preserve"> / </w:t>
      </w:r>
      <w:proofErr w:type="spellStart"/>
      <w:r>
        <w:t>ym</w:t>
      </w:r>
      <w:proofErr w:type="spellEnd"/>
      <w:r>
        <w:t xml:space="preserve"> schein </w:t>
      </w:r>
      <w:proofErr w:type="spellStart"/>
      <w:r>
        <w:t>vnd</w:t>
      </w:r>
      <w:proofErr w:type="spellEnd"/>
      <w:r>
        <w:t xml:space="preserve"> </w:t>
      </w:r>
      <w:proofErr w:type="spellStart"/>
      <w:r>
        <w:t>nhomen</w:t>
      </w:r>
      <w:proofErr w:type="spellEnd"/>
      <w:r>
        <w:t xml:space="preserve"> der heiligen / </w:t>
      </w:r>
      <w:proofErr w:type="spellStart"/>
      <w:r>
        <w:t>ehere</w:t>
      </w:r>
      <w:proofErr w:type="spellEnd"/>
      <w:r>
        <w:t xml:space="preserve">. Amen </w:t>
      </w:r>
    </w:p>
    <w:p w14:paraId="6383C6AC" w14:textId="77777777" w:rsidR="00D56726" w:rsidRDefault="00D56726" w:rsidP="00D56726">
      <w:pPr>
        <w:pStyle w:val="StandardWeb"/>
      </w:pPr>
      <w:proofErr w:type="spellStart"/>
      <w:r>
        <w:t>Auß</w:t>
      </w:r>
      <w:proofErr w:type="spellEnd"/>
      <w:r>
        <w:t xml:space="preserve"> </w:t>
      </w:r>
      <w:proofErr w:type="spellStart"/>
      <w:r>
        <w:t>obvermelten</w:t>
      </w:r>
      <w:proofErr w:type="spellEnd"/>
      <w:r>
        <w:t xml:space="preserve"> </w:t>
      </w:r>
      <w:proofErr w:type="spellStart"/>
      <w:r>
        <w:t>schrifften</w:t>
      </w:r>
      <w:proofErr w:type="spellEnd"/>
      <w:r>
        <w:t xml:space="preserve"> </w:t>
      </w:r>
      <w:proofErr w:type="spellStart"/>
      <w:r>
        <w:t>volget</w:t>
      </w:r>
      <w:proofErr w:type="spellEnd"/>
      <w:r>
        <w:t xml:space="preserve"> / das Christen / </w:t>
      </w:r>
      <w:proofErr w:type="spellStart"/>
      <w:r>
        <w:t>gotlichem</w:t>
      </w:r>
      <w:proofErr w:type="spellEnd"/>
      <w:r>
        <w:t xml:space="preserve"> rath / willen / </w:t>
      </w:r>
      <w:proofErr w:type="spellStart"/>
      <w:r>
        <w:t>vnd</w:t>
      </w:r>
      <w:proofErr w:type="spellEnd"/>
      <w:r>
        <w:t xml:space="preserve"> </w:t>
      </w:r>
      <w:proofErr w:type="spellStart"/>
      <w:r>
        <w:t>gebott</w:t>
      </w:r>
      <w:proofErr w:type="spellEnd"/>
      <w:r>
        <w:t xml:space="preserve"> stracks </w:t>
      </w:r>
      <w:proofErr w:type="spellStart"/>
      <w:r>
        <w:t>nachvolgen</w:t>
      </w:r>
      <w:proofErr w:type="spellEnd"/>
      <w:r>
        <w:t xml:space="preserve"> sollen / </w:t>
      </w:r>
      <w:proofErr w:type="spellStart"/>
      <w:r>
        <w:t>vnnd</w:t>
      </w:r>
      <w:proofErr w:type="spellEnd"/>
      <w:r>
        <w:t xml:space="preserve"> </w:t>
      </w:r>
      <w:proofErr w:type="spellStart"/>
      <w:r>
        <w:t>keyne</w:t>
      </w:r>
      <w:proofErr w:type="spellEnd"/>
      <w:r>
        <w:t xml:space="preserve"> </w:t>
      </w:r>
      <w:proofErr w:type="spellStart"/>
      <w:r>
        <w:t>bilder</w:t>
      </w:r>
      <w:proofErr w:type="spellEnd"/>
      <w:r>
        <w:t xml:space="preserve"> </w:t>
      </w:r>
      <w:proofErr w:type="spellStart"/>
      <w:r>
        <w:t>mher</w:t>
      </w:r>
      <w:proofErr w:type="spellEnd"/>
      <w:r>
        <w:t xml:space="preserve"> </w:t>
      </w:r>
      <w:proofErr w:type="spellStart"/>
      <w:r>
        <w:t>leyden</w:t>
      </w:r>
      <w:proofErr w:type="spellEnd"/>
      <w:r>
        <w:t xml:space="preserve">. </w:t>
      </w:r>
      <w:proofErr w:type="spellStart"/>
      <w:r>
        <w:t>Unangeßehen</w:t>
      </w:r>
      <w:proofErr w:type="spellEnd"/>
      <w:r>
        <w:t xml:space="preserve"> </w:t>
      </w:r>
      <w:proofErr w:type="spellStart"/>
      <w:r>
        <w:t>althen</w:t>
      </w:r>
      <w:proofErr w:type="spellEnd"/>
      <w:r>
        <w:t xml:space="preserve"> </w:t>
      </w:r>
      <w:proofErr w:type="spellStart"/>
      <w:r>
        <w:t>boßen</w:t>
      </w:r>
      <w:proofErr w:type="spellEnd"/>
      <w:r>
        <w:t xml:space="preserve"> gebrauch / </w:t>
      </w:r>
      <w:proofErr w:type="spellStart"/>
      <w:r>
        <w:t>Pestilentzische</w:t>
      </w:r>
      <w:proofErr w:type="spellEnd"/>
      <w:r>
        <w:t xml:space="preserve"> </w:t>
      </w:r>
      <w:proofErr w:type="spellStart"/>
      <w:r>
        <w:t>laher</w:t>
      </w:r>
      <w:proofErr w:type="spellEnd"/>
      <w:r>
        <w:t xml:space="preserve"> der Pfaffen / </w:t>
      </w:r>
      <w:proofErr w:type="spellStart"/>
      <w:r>
        <w:t>vnd</w:t>
      </w:r>
      <w:proofErr w:type="spellEnd"/>
      <w:r>
        <w:t xml:space="preserve"> das sie </w:t>
      </w:r>
      <w:proofErr w:type="spellStart"/>
      <w:r>
        <w:t>bucher</w:t>
      </w:r>
      <w:proofErr w:type="spellEnd"/>
      <w:r>
        <w:t xml:space="preserve"> der </w:t>
      </w:r>
      <w:proofErr w:type="spellStart"/>
      <w:r>
        <w:t>Leyhen</w:t>
      </w:r>
      <w:proofErr w:type="spellEnd"/>
      <w:r>
        <w:t xml:space="preserve"> </w:t>
      </w:r>
      <w:proofErr w:type="spellStart"/>
      <w:r>
        <w:t>mogen</w:t>
      </w:r>
      <w:proofErr w:type="spellEnd"/>
      <w:r>
        <w:t xml:space="preserve"> seyn. Dan </w:t>
      </w:r>
      <w:proofErr w:type="spellStart"/>
      <w:r>
        <w:t>gott</w:t>
      </w:r>
      <w:proofErr w:type="spellEnd"/>
      <w:r>
        <w:t xml:space="preserve"> </w:t>
      </w:r>
      <w:proofErr w:type="spellStart"/>
      <w:r>
        <w:t>hatt</w:t>
      </w:r>
      <w:proofErr w:type="spellEnd"/>
      <w:r>
        <w:t xml:space="preserve"> </w:t>
      </w:r>
      <w:proofErr w:type="spellStart"/>
      <w:r>
        <w:t>machung</w:t>
      </w:r>
      <w:proofErr w:type="spellEnd"/>
      <w:r>
        <w:t xml:space="preserve"> </w:t>
      </w:r>
      <w:proofErr w:type="spellStart"/>
      <w:r>
        <w:t>vnd</w:t>
      </w:r>
      <w:proofErr w:type="spellEnd"/>
      <w:r>
        <w:t xml:space="preserve"> </w:t>
      </w:r>
      <w:proofErr w:type="spellStart"/>
      <w:r>
        <w:t>behaltung</w:t>
      </w:r>
      <w:proofErr w:type="spellEnd"/>
      <w:r>
        <w:t xml:space="preserve"> der </w:t>
      </w:r>
      <w:proofErr w:type="spellStart"/>
      <w:r>
        <w:t>bilder</w:t>
      </w:r>
      <w:proofErr w:type="spellEnd"/>
      <w:r>
        <w:t xml:space="preserve"> verboten. </w:t>
      </w:r>
    </w:p>
    <w:p w14:paraId="51698F39" w14:textId="77777777" w:rsidR="00D56726" w:rsidRDefault="00D56726" w:rsidP="00D56726">
      <w:pPr>
        <w:pStyle w:val="StandardWeb"/>
      </w:pPr>
      <w:proofErr w:type="spellStart"/>
      <w:r>
        <w:t>Vnd</w:t>
      </w:r>
      <w:proofErr w:type="spellEnd"/>
      <w:r>
        <w:t xml:space="preserve"> </w:t>
      </w:r>
      <w:proofErr w:type="spellStart"/>
      <w:r>
        <w:t>gott</w:t>
      </w:r>
      <w:proofErr w:type="spellEnd"/>
      <w:r>
        <w:t xml:space="preserve"> beklagt sie </w:t>
      </w:r>
      <w:proofErr w:type="spellStart"/>
      <w:r>
        <w:t>senlich</w:t>
      </w:r>
      <w:proofErr w:type="spellEnd"/>
      <w:r>
        <w:t xml:space="preserve"> </w:t>
      </w:r>
      <w:proofErr w:type="spellStart"/>
      <w:r>
        <w:t>vnd</w:t>
      </w:r>
      <w:proofErr w:type="spellEnd"/>
      <w:r>
        <w:t xml:space="preserve"> </w:t>
      </w:r>
      <w:proofErr w:type="spellStart"/>
      <w:r>
        <w:t>schmertzlich</w:t>
      </w:r>
      <w:proofErr w:type="spellEnd"/>
      <w:r>
        <w:t xml:space="preserve"> / das wir </w:t>
      </w:r>
      <w:proofErr w:type="spellStart"/>
      <w:r>
        <w:t>bilder</w:t>
      </w:r>
      <w:proofErr w:type="spellEnd"/>
      <w:r>
        <w:t xml:space="preserve"> besuchen / in </w:t>
      </w:r>
      <w:proofErr w:type="spellStart"/>
      <w:r>
        <w:t>kleyner</w:t>
      </w:r>
      <w:proofErr w:type="spellEnd"/>
      <w:r>
        <w:t xml:space="preserve"> oder grosser </w:t>
      </w:r>
      <w:proofErr w:type="spellStart"/>
      <w:r>
        <w:t>tzuversicht</w:t>
      </w:r>
      <w:proofErr w:type="spellEnd"/>
      <w:r>
        <w:t xml:space="preserve">. </w:t>
      </w:r>
      <w:proofErr w:type="spellStart"/>
      <w:r>
        <w:t>Vnd</w:t>
      </w:r>
      <w:proofErr w:type="spellEnd"/>
      <w:r>
        <w:t xml:space="preserve"> spricht / das sie seyn </w:t>
      </w:r>
      <w:proofErr w:type="spellStart"/>
      <w:r>
        <w:t>gotßhauß</w:t>
      </w:r>
      <w:proofErr w:type="spellEnd"/>
      <w:r>
        <w:t xml:space="preserve"> </w:t>
      </w:r>
      <w:proofErr w:type="spellStart"/>
      <w:r>
        <w:t>vnreyn</w:t>
      </w:r>
      <w:proofErr w:type="spellEnd"/>
      <w:r>
        <w:t xml:space="preserve"> machen </w:t>
      </w:r>
      <w:proofErr w:type="spellStart"/>
      <w:r>
        <w:t>vnd</w:t>
      </w:r>
      <w:proofErr w:type="spellEnd"/>
      <w:r>
        <w:t xml:space="preserve"> beflecken. </w:t>
      </w:r>
      <w:proofErr w:type="spellStart"/>
      <w:r>
        <w:t>Hieremi</w:t>
      </w:r>
      <w:proofErr w:type="spellEnd"/>
      <w:r>
        <w:t xml:space="preserve">. xxxii. </w:t>
      </w:r>
      <w:proofErr w:type="spellStart"/>
      <w:r>
        <w:t>Alßo</w:t>
      </w:r>
      <w:proofErr w:type="spellEnd"/>
      <w:r>
        <w:t xml:space="preserve"> haben wir der ersten beyden </w:t>
      </w:r>
      <w:proofErr w:type="spellStart"/>
      <w:r>
        <w:t>artickel</w:t>
      </w:r>
      <w:proofErr w:type="spellEnd"/>
      <w:r>
        <w:t xml:space="preserve"> </w:t>
      </w:r>
      <w:proofErr w:type="spellStart"/>
      <w:r>
        <w:t>glawbwirdige</w:t>
      </w:r>
      <w:proofErr w:type="spellEnd"/>
      <w:r>
        <w:t xml:space="preserve"> </w:t>
      </w:r>
      <w:proofErr w:type="spellStart"/>
      <w:r>
        <w:t>vrkund</w:t>
      </w:r>
      <w:proofErr w:type="spellEnd"/>
      <w:r>
        <w:t xml:space="preserve"> / </w:t>
      </w:r>
      <w:proofErr w:type="spellStart"/>
      <w:r>
        <w:t>vnd</w:t>
      </w:r>
      <w:proofErr w:type="spellEnd"/>
      <w:r>
        <w:t xml:space="preserve"> </w:t>
      </w:r>
      <w:proofErr w:type="spellStart"/>
      <w:r>
        <w:t>vnbetrügliche</w:t>
      </w:r>
      <w:proofErr w:type="spellEnd"/>
      <w:r>
        <w:t xml:space="preserve"> </w:t>
      </w:r>
      <w:proofErr w:type="spellStart"/>
      <w:r>
        <w:t>beweyßung</w:t>
      </w:r>
      <w:proofErr w:type="spellEnd"/>
      <w:r>
        <w:t xml:space="preserve"> / nemlich </w:t>
      </w:r>
      <w:proofErr w:type="spellStart"/>
      <w:r>
        <w:t>getzeugknis</w:t>
      </w:r>
      <w:proofErr w:type="spellEnd"/>
      <w:r>
        <w:t xml:space="preserve"> des </w:t>
      </w:r>
      <w:proofErr w:type="spellStart"/>
      <w:r>
        <w:t>Heyligen</w:t>
      </w:r>
      <w:proofErr w:type="spellEnd"/>
      <w:r>
        <w:t xml:space="preserve"> </w:t>
      </w:r>
      <w:proofErr w:type="spellStart"/>
      <w:r>
        <w:t>geistes</w:t>
      </w:r>
      <w:proofErr w:type="spellEnd"/>
      <w:r>
        <w:t xml:space="preserve">. </w:t>
      </w:r>
    </w:p>
    <w:p w14:paraId="59A85645" w14:textId="77777777" w:rsidR="00D56726" w:rsidRDefault="00D56726" w:rsidP="00D56726">
      <w:pPr>
        <w:pStyle w:val="StandardWeb"/>
      </w:pPr>
      <w:r>
        <w:t xml:space="preserve">Der dritt </w:t>
      </w:r>
      <w:proofErr w:type="spellStart"/>
      <w:r>
        <w:t>artickell</w:t>
      </w:r>
      <w:proofErr w:type="spellEnd"/>
      <w:r>
        <w:t xml:space="preserve"> </w:t>
      </w:r>
      <w:proofErr w:type="spellStart"/>
      <w:r>
        <w:t>fleusset</w:t>
      </w:r>
      <w:proofErr w:type="spellEnd"/>
      <w:r>
        <w:t xml:space="preserve"> aus </w:t>
      </w:r>
      <w:proofErr w:type="spellStart"/>
      <w:r>
        <w:t>eyngefurten</w:t>
      </w:r>
      <w:proofErr w:type="spellEnd"/>
      <w:r>
        <w:t xml:space="preserve"> </w:t>
      </w:r>
      <w:proofErr w:type="spellStart"/>
      <w:r>
        <w:t>schrifften</w:t>
      </w:r>
      <w:proofErr w:type="spellEnd"/>
      <w:r>
        <w:t xml:space="preserve"> / </w:t>
      </w:r>
      <w:proofErr w:type="spellStart"/>
      <w:r>
        <w:t>vnd</w:t>
      </w:r>
      <w:proofErr w:type="spellEnd"/>
      <w:r>
        <w:t xml:space="preserve"> steht in </w:t>
      </w:r>
      <w:proofErr w:type="spellStart"/>
      <w:r>
        <w:t>yren</w:t>
      </w:r>
      <w:proofErr w:type="spellEnd"/>
      <w:r>
        <w:t xml:space="preserve"> </w:t>
      </w:r>
      <w:proofErr w:type="spellStart"/>
      <w:r>
        <w:t>gruenden</w:t>
      </w:r>
      <w:proofErr w:type="spellEnd"/>
      <w:r>
        <w:t xml:space="preserve"> </w:t>
      </w:r>
      <w:proofErr w:type="spellStart"/>
      <w:r>
        <w:t>vnd</w:t>
      </w:r>
      <w:proofErr w:type="spellEnd"/>
      <w:r>
        <w:t xml:space="preserve"> </w:t>
      </w:r>
      <w:proofErr w:type="spellStart"/>
      <w:r>
        <w:t>felßen</w:t>
      </w:r>
      <w:proofErr w:type="spellEnd"/>
      <w:r>
        <w:t xml:space="preserve">. Ich </w:t>
      </w:r>
      <w:proofErr w:type="spellStart"/>
      <w:r>
        <w:t>wil</w:t>
      </w:r>
      <w:proofErr w:type="spellEnd"/>
      <w:r>
        <w:t xml:space="preserve"> aber des dritten </w:t>
      </w:r>
      <w:proofErr w:type="spellStart"/>
      <w:r>
        <w:t>artickelß</w:t>
      </w:r>
      <w:proofErr w:type="spellEnd"/>
      <w:r>
        <w:t xml:space="preserve"> sonderlich </w:t>
      </w:r>
      <w:proofErr w:type="spellStart"/>
      <w:r>
        <w:t>getzeugknis</w:t>
      </w:r>
      <w:proofErr w:type="spellEnd"/>
      <w:r>
        <w:t xml:space="preserve"> aus der </w:t>
      </w:r>
      <w:proofErr w:type="spellStart"/>
      <w:r>
        <w:t>schriefft</w:t>
      </w:r>
      <w:proofErr w:type="spellEnd"/>
      <w:r>
        <w:t xml:space="preserve"> auch </w:t>
      </w:r>
      <w:proofErr w:type="spellStart"/>
      <w:r>
        <w:t>fueren</w:t>
      </w:r>
      <w:proofErr w:type="spellEnd"/>
      <w:r>
        <w:t xml:space="preserve">. </w:t>
      </w:r>
    </w:p>
    <w:p w14:paraId="2A0289BB" w14:textId="77777777" w:rsidR="00D56726" w:rsidRDefault="00D56726" w:rsidP="00D56726">
      <w:pPr>
        <w:pStyle w:val="StandardWeb"/>
      </w:pPr>
      <w:proofErr w:type="spellStart"/>
      <w:r>
        <w:t>Alßo</w:t>
      </w:r>
      <w:proofErr w:type="spellEnd"/>
      <w:r>
        <w:t xml:space="preserve"> </w:t>
      </w:r>
      <w:proofErr w:type="spellStart"/>
      <w:r>
        <w:t>solt</w:t>
      </w:r>
      <w:proofErr w:type="spellEnd"/>
      <w:r>
        <w:t xml:space="preserve"> </w:t>
      </w:r>
      <w:proofErr w:type="spellStart"/>
      <w:r>
        <w:t>yr</w:t>
      </w:r>
      <w:proofErr w:type="spellEnd"/>
      <w:r>
        <w:t xml:space="preserve"> </w:t>
      </w:r>
      <w:proofErr w:type="spellStart"/>
      <w:r>
        <w:t>yen</w:t>
      </w:r>
      <w:proofErr w:type="spellEnd"/>
      <w:r>
        <w:t xml:space="preserve"> </w:t>
      </w:r>
      <w:proofErr w:type="spellStart"/>
      <w:r>
        <w:t>thuen</w:t>
      </w:r>
      <w:proofErr w:type="spellEnd"/>
      <w:r>
        <w:t xml:space="preserve"> spricht </w:t>
      </w:r>
      <w:proofErr w:type="spellStart"/>
      <w:r>
        <w:t>gott</w:t>
      </w:r>
      <w:proofErr w:type="spellEnd"/>
      <w:r>
        <w:t xml:space="preserve">. </w:t>
      </w:r>
      <w:proofErr w:type="spellStart"/>
      <w:r>
        <w:t>Deu</w:t>
      </w:r>
      <w:proofErr w:type="spellEnd"/>
      <w:r>
        <w:t xml:space="preserve">. vii. Ire </w:t>
      </w:r>
      <w:proofErr w:type="spellStart"/>
      <w:r>
        <w:t>altaren</w:t>
      </w:r>
      <w:proofErr w:type="spellEnd"/>
      <w:r>
        <w:t xml:space="preserve"> </w:t>
      </w:r>
      <w:proofErr w:type="spellStart"/>
      <w:r>
        <w:t>solt</w:t>
      </w:r>
      <w:proofErr w:type="spellEnd"/>
      <w:r>
        <w:t xml:space="preserve"> </w:t>
      </w:r>
      <w:proofErr w:type="spellStart"/>
      <w:r>
        <w:t>yr</w:t>
      </w:r>
      <w:proofErr w:type="spellEnd"/>
      <w:r>
        <w:t xml:space="preserve"> </w:t>
      </w:r>
      <w:proofErr w:type="spellStart"/>
      <w:r>
        <w:t>vmbkeren</w:t>
      </w:r>
      <w:proofErr w:type="spellEnd"/>
      <w:r>
        <w:t xml:space="preserve"> / </w:t>
      </w:r>
      <w:proofErr w:type="spellStart"/>
      <w:r>
        <w:t>vnd</w:t>
      </w:r>
      <w:proofErr w:type="spellEnd"/>
      <w:r>
        <w:t xml:space="preserve"> </w:t>
      </w:r>
      <w:proofErr w:type="spellStart"/>
      <w:r>
        <w:t>vmbsturtzen</w:t>
      </w:r>
      <w:proofErr w:type="spellEnd"/>
      <w:r>
        <w:t xml:space="preserve">. Ire </w:t>
      </w:r>
      <w:proofErr w:type="spellStart"/>
      <w:r>
        <w:t>bilder</w:t>
      </w:r>
      <w:proofErr w:type="spellEnd"/>
      <w:r>
        <w:t xml:space="preserve"> </w:t>
      </w:r>
      <w:proofErr w:type="spellStart"/>
      <w:r>
        <w:t>solt</w:t>
      </w:r>
      <w:proofErr w:type="spellEnd"/>
      <w:r>
        <w:t xml:space="preserve"> </w:t>
      </w:r>
      <w:proofErr w:type="spellStart"/>
      <w:r>
        <w:t>yr</w:t>
      </w:r>
      <w:proofErr w:type="spellEnd"/>
      <w:r>
        <w:t xml:space="preserve"> </w:t>
      </w:r>
      <w:proofErr w:type="spellStart"/>
      <w:r>
        <w:t>tzebrechen</w:t>
      </w:r>
      <w:proofErr w:type="spellEnd"/>
      <w:r>
        <w:t xml:space="preserve">. Ire linden </w:t>
      </w:r>
      <w:proofErr w:type="spellStart"/>
      <w:r>
        <w:t>solt</w:t>
      </w:r>
      <w:proofErr w:type="spellEnd"/>
      <w:r>
        <w:t xml:space="preserve"> </w:t>
      </w:r>
      <w:proofErr w:type="spellStart"/>
      <w:r>
        <w:t>ir</w:t>
      </w:r>
      <w:proofErr w:type="spellEnd"/>
      <w:r>
        <w:t xml:space="preserve"> </w:t>
      </w:r>
      <w:proofErr w:type="spellStart"/>
      <w:r>
        <w:t>abhauwen</w:t>
      </w:r>
      <w:proofErr w:type="spellEnd"/>
      <w:r>
        <w:t xml:space="preserve"> / </w:t>
      </w:r>
      <w:proofErr w:type="spellStart"/>
      <w:r>
        <w:t>vnd</w:t>
      </w:r>
      <w:proofErr w:type="spellEnd"/>
      <w:r>
        <w:t xml:space="preserve"> </w:t>
      </w:r>
      <w:proofErr w:type="spellStart"/>
      <w:r>
        <w:t>yre</w:t>
      </w:r>
      <w:proofErr w:type="spellEnd"/>
      <w:r>
        <w:t xml:space="preserve"> geschnitzte </w:t>
      </w:r>
      <w:proofErr w:type="spellStart"/>
      <w:r>
        <w:t>bilder</w:t>
      </w:r>
      <w:proofErr w:type="spellEnd"/>
      <w:r>
        <w:t xml:space="preserve"> </w:t>
      </w:r>
      <w:proofErr w:type="spellStart"/>
      <w:r>
        <w:t>solt</w:t>
      </w:r>
      <w:proofErr w:type="spellEnd"/>
      <w:r>
        <w:t xml:space="preserve"> </w:t>
      </w:r>
      <w:proofErr w:type="spellStart"/>
      <w:r>
        <w:t>yr</w:t>
      </w:r>
      <w:proofErr w:type="spellEnd"/>
      <w:r>
        <w:t xml:space="preserve"> </w:t>
      </w:r>
      <w:proofErr w:type="spellStart"/>
      <w:r>
        <w:t>verbronnen</w:t>
      </w:r>
      <w:proofErr w:type="spellEnd"/>
      <w:r>
        <w:t xml:space="preserve">. </w:t>
      </w:r>
    </w:p>
    <w:p w14:paraId="3E6A9DA8" w14:textId="77777777" w:rsidR="00D56726" w:rsidRDefault="00D56726" w:rsidP="00D56726">
      <w:pPr>
        <w:pStyle w:val="StandardWeb"/>
      </w:pPr>
      <w:r>
        <w:t xml:space="preserve">Wir haben </w:t>
      </w:r>
      <w:proofErr w:type="spellStart"/>
      <w:r>
        <w:t>keyne</w:t>
      </w:r>
      <w:proofErr w:type="spellEnd"/>
      <w:r>
        <w:t xml:space="preserve"> </w:t>
      </w:r>
      <w:proofErr w:type="spellStart"/>
      <w:r>
        <w:t>gottliche</w:t>
      </w:r>
      <w:proofErr w:type="spellEnd"/>
      <w:r>
        <w:t xml:space="preserve"> </w:t>
      </w:r>
      <w:proofErr w:type="spellStart"/>
      <w:r>
        <w:t>altaren</w:t>
      </w:r>
      <w:proofErr w:type="spellEnd"/>
      <w:r>
        <w:t xml:space="preserve"> / sonder heidnische oder menschliche / </w:t>
      </w:r>
      <w:proofErr w:type="spellStart"/>
      <w:r>
        <w:t>alß</w:t>
      </w:r>
      <w:proofErr w:type="spellEnd"/>
      <w:r>
        <w:t xml:space="preserve"> </w:t>
      </w:r>
      <w:proofErr w:type="spellStart"/>
      <w:r>
        <w:t>Exo</w:t>
      </w:r>
      <w:proofErr w:type="spellEnd"/>
      <w:r>
        <w:t xml:space="preserve">. am xx. </w:t>
      </w:r>
      <w:proofErr w:type="spellStart"/>
      <w:r>
        <w:t>tzu</w:t>
      </w:r>
      <w:proofErr w:type="spellEnd"/>
      <w:r>
        <w:t xml:space="preserve"> </w:t>
      </w:r>
      <w:proofErr w:type="spellStart"/>
      <w:r>
        <w:t>vermercken</w:t>
      </w:r>
      <w:proofErr w:type="spellEnd"/>
      <w:r>
        <w:t xml:space="preserve"> ist. </w:t>
      </w:r>
      <w:proofErr w:type="spellStart"/>
      <w:r>
        <w:t>Drumb</w:t>
      </w:r>
      <w:proofErr w:type="spellEnd"/>
      <w:r>
        <w:t xml:space="preserve"> sollen Christen sie abthun / nach </w:t>
      </w:r>
      <w:proofErr w:type="spellStart"/>
      <w:r>
        <w:t>inhalt</w:t>
      </w:r>
      <w:proofErr w:type="spellEnd"/>
      <w:r>
        <w:t xml:space="preserve"> der </w:t>
      </w:r>
      <w:proofErr w:type="spellStart"/>
      <w:r>
        <w:t>schrifften</w:t>
      </w:r>
      <w:proofErr w:type="spellEnd"/>
      <w:r>
        <w:t xml:space="preserve">. </w:t>
      </w:r>
      <w:proofErr w:type="spellStart"/>
      <w:r>
        <w:t>Vngeacht</w:t>
      </w:r>
      <w:proofErr w:type="spellEnd"/>
      <w:r>
        <w:t xml:space="preserve"> das </w:t>
      </w:r>
      <w:proofErr w:type="spellStart"/>
      <w:r>
        <w:t>eusserliche</w:t>
      </w:r>
      <w:proofErr w:type="spellEnd"/>
      <w:r>
        <w:t xml:space="preserve"> ding </w:t>
      </w:r>
      <w:proofErr w:type="spellStart"/>
      <w:r>
        <w:t>seind</w:t>
      </w:r>
      <w:proofErr w:type="spellEnd"/>
      <w:r>
        <w:t xml:space="preserve">. Dan </w:t>
      </w:r>
      <w:proofErr w:type="spellStart"/>
      <w:r>
        <w:t>wan</w:t>
      </w:r>
      <w:proofErr w:type="spellEnd"/>
      <w:r>
        <w:t xml:space="preserve"> du </w:t>
      </w:r>
      <w:proofErr w:type="spellStart"/>
      <w:r>
        <w:t>got</w:t>
      </w:r>
      <w:proofErr w:type="spellEnd"/>
      <w:r>
        <w:t xml:space="preserve"> </w:t>
      </w:r>
      <w:proofErr w:type="spellStart"/>
      <w:r>
        <w:t>eusserlich</w:t>
      </w:r>
      <w:proofErr w:type="spellEnd"/>
      <w:r>
        <w:t xml:space="preserve"> </w:t>
      </w:r>
      <w:proofErr w:type="spellStart"/>
      <w:r>
        <w:t>wilt</w:t>
      </w:r>
      <w:proofErr w:type="spellEnd"/>
      <w:r>
        <w:t xml:space="preserve"> </w:t>
      </w:r>
      <w:proofErr w:type="spellStart"/>
      <w:r>
        <w:t>eheren</w:t>
      </w:r>
      <w:proofErr w:type="spellEnd"/>
      <w:r>
        <w:t xml:space="preserve"> / oder </w:t>
      </w:r>
      <w:proofErr w:type="spellStart"/>
      <w:r>
        <w:t>yn</w:t>
      </w:r>
      <w:proofErr w:type="spellEnd"/>
      <w:r>
        <w:t xml:space="preserve"> Ceremonien ansuchen / </w:t>
      </w:r>
      <w:proofErr w:type="spellStart"/>
      <w:r>
        <w:t>solstu</w:t>
      </w:r>
      <w:proofErr w:type="spellEnd"/>
      <w:r>
        <w:t xml:space="preserve"> seine </w:t>
      </w:r>
      <w:proofErr w:type="spellStart"/>
      <w:r>
        <w:t>ceremonien</w:t>
      </w:r>
      <w:proofErr w:type="spellEnd"/>
      <w:r>
        <w:t xml:space="preserve"> </w:t>
      </w:r>
      <w:proofErr w:type="spellStart"/>
      <w:r>
        <w:t>vnd</w:t>
      </w:r>
      <w:proofErr w:type="spellEnd"/>
      <w:r>
        <w:t xml:space="preserve"> seinem </w:t>
      </w:r>
      <w:proofErr w:type="spellStart"/>
      <w:r>
        <w:t>gesetz</w:t>
      </w:r>
      <w:proofErr w:type="spellEnd"/>
      <w:r>
        <w:t xml:space="preserve"> nach </w:t>
      </w:r>
      <w:proofErr w:type="spellStart"/>
      <w:r>
        <w:t>volgen</w:t>
      </w:r>
      <w:proofErr w:type="spellEnd"/>
      <w:r>
        <w:t xml:space="preserve">. </w:t>
      </w:r>
    </w:p>
    <w:p w14:paraId="1B2EFDE4" w14:textId="77777777" w:rsidR="00D56726" w:rsidRDefault="00D56726" w:rsidP="00D56726">
      <w:pPr>
        <w:pStyle w:val="StandardWeb"/>
      </w:pPr>
      <w:r>
        <w:t xml:space="preserve">Bilder sollen die </w:t>
      </w:r>
      <w:proofErr w:type="spellStart"/>
      <w:r>
        <w:t>Obirste</w:t>
      </w:r>
      <w:proofErr w:type="spellEnd"/>
      <w:r>
        <w:t xml:space="preserve"> auch abthun </w:t>
      </w:r>
      <w:proofErr w:type="spellStart"/>
      <w:r>
        <w:t>vnd</w:t>
      </w:r>
      <w:proofErr w:type="spellEnd"/>
      <w:r>
        <w:t xml:space="preserve"> </w:t>
      </w:r>
      <w:proofErr w:type="spellStart"/>
      <w:r>
        <w:t>tzu</w:t>
      </w:r>
      <w:proofErr w:type="spellEnd"/>
      <w:r>
        <w:t xml:space="preserve"> der </w:t>
      </w:r>
      <w:proofErr w:type="spellStart"/>
      <w:r>
        <w:t>peen</w:t>
      </w:r>
      <w:proofErr w:type="spellEnd"/>
      <w:r>
        <w:t xml:space="preserve"> richten oder </w:t>
      </w:r>
      <w:proofErr w:type="spellStart"/>
      <w:r>
        <w:t>vrteiln</w:t>
      </w:r>
      <w:proofErr w:type="spellEnd"/>
      <w:r>
        <w:t xml:space="preserve"> / </w:t>
      </w:r>
      <w:proofErr w:type="spellStart"/>
      <w:r>
        <w:t>datzu</w:t>
      </w:r>
      <w:proofErr w:type="spellEnd"/>
      <w:r>
        <w:t xml:space="preserve"> sie die </w:t>
      </w:r>
      <w:proofErr w:type="spellStart"/>
      <w:r>
        <w:t>schrifft</w:t>
      </w:r>
      <w:proofErr w:type="spellEnd"/>
      <w:r>
        <w:t xml:space="preserve"> </w:t>
      </w:r>
      <w:proofErr w:type="spellStart"/>
      <w:r>
        <w:t>vrteilett</w:t>
      </w:r>
      <w:proofErr w:type="spellEnd"/>
      <w:r>
        <w:t xml:space="preserve">. </w:t>
      </w:r>
    </w:p>
    <w:p w14:paraId="74CECEB8" w14:textId="77777777" w:rsidR="00D56726" w:rsidRDefault="00D56726" w:rsidP="00D56726">
      <w:pPr>
        <w:pStyle w:val="StandardWeb"/>
      </w:pPr>
      <w:r>
        <w:t xml:space="preserve">Ich </w:t>
      </w:r>
      <w:proofErr w:type="spellStart"/>
      <w:r>
        <w:t>hette</w:t>
      </w:r>
      <w:proofErr w:type="spellEnd"/>
      <w:r>
        <w:t xml:space="preserve"> auch gehofft / der </w:t>
      </w:r>
      <w:proofErr w:type="spellStart"/>
      <w:r>
        <w:t>lebentig</w:t>
      </w:r>
      <w:proofErr w:type="spellEnd"/>
      <w:r>
        <w:t xml:space="preserve"> </w:t>
      </w:r>
      <w:proofErr w:type="spellStart"/>
      <w:r>
        <w:t>got</w:t>
      </w:r>
      <w:proofErr w:type="spellEnd"/>
      <w:r>
        <w:t xml:space="preserve"> </w:t>
      </w:r>
      <w:proofErr w:type="spellStart"/>
      <w:r>
        <w:t>solt</w:t>
      </w:r>
      <w:proofErr w:type="spellEnd"/>
      <w:r>
        <w:t xml:space="preserve"> seine eingegeben </w:t>
      </w:r>
      <w:proofErr w:type="spellStart"/>
      <w:r>
        <w:t>werck</w:t>
      </w:r>
      <w:proofErr w:type="spellEnd"/>
      <w:r>
        <w:t xml:space="preserve"> / das ist guten willen </w:t>
      </w:r>
      <w:proofErr w:type="spellStart"/>
      <w:r>
        <w:t>tzu</w:t>
      </w:r>
      <w:proofErr w:type="spellEnd"/>
      <w:r>
        <w:t xml:space="preserve"> </w:t>
      </w:r>
      <w:proofErr w:type="spellStart"/>
      <w:r>
        <w:t>abtuhung</w:t>
      </w:r>
      <w:proofErr w:type="spellEnd"/>
      <w:r>
        <w:t xml:space="preserve"> der </w:t>
      </w:r>
      <w:proofErr w:type="spellStart"/>
      <w:r>
        <w:t>bilder</w:t>
      </w:r>
      <w:proofErr w:type="spellEnd"/>
      <w:r>
        <w:t xml:space="preserve"> </w:t>
      </w:r>
      <w:proofErr w:type="spellStart"/>
      <w:r>
        <w:t>voltzygen</w:t>
      </w:r>
      <w:proofErr w:type="spellEnd"/>
      <w:r>
        <w:t xml:space="preserve"> / </w:t>
      </w:r>
      <w:proofErr w:type="spellStart"/>
      <w:r>
        <w:t>vnd</w:t>
      </w:r>
      <w:proofErr w:type="spellEnd"/>
      <w:r>
        <w:t xml:space="preserve"> </w:t>
      </w:r>
      <w:proofErr w:type="spellStart"/>
      <w:r>
        <w:t>yns</w:t>
      </w:r>
      <w:proofErr w:type="spellEnd"/>
      <w:r>
        <w:t xml:space="preserve"> </w:t>
      </w:r>
      <w:proofErr w:type="spellStart"/>
      <w:r>
        <w:t>eusserlich</w:t>
      </w:r>
      <w:proofErr w:type="spellEnd"/>
      <w:r>
        <w:t xml:space="preserve"> </w:t>
      </w:r>
      <w:proofErr w:type="spellStart"/>
      <w:r>
        <w:t>werck</w:t>
      </w:r>
      <w:proofErr w:type="spellEnd"/>
      <w:r>
        <w:t xml:space="preserve"> </w:t>
      </w:r>
      <w:proofErr w:type="spellStart"/>
      <w:r>
        <w:t>gefurt</w:t>
      </w:r>
      <w:proofErr w:type="spellEnd"/>
      <w:r>
        <w:t xml:space="preserve"> haben. Aber </w:t>
      </w:r>
      <w:proofErr w:type="spellStart"/>
      <w:r>
        <w:t>eß</w:t>
      </w:r>
      <w:proofErr w:type="spellEnd"/>
      <w:r>
        <w:t xml:space="preserve"> ist noch kein </w:t>
      </w:r>
      <w:proofErr w:type="spellStart"/>
      <w:r>
        <w:t>execution</w:t>
      </w:r>
      <w:proofErr w:type="spellEnd"/>
      <w:r>
        <w:t xml:space="preserve"> geschehen / </w:t>
      </w:r>
      <w:proofErr w:type="spellStart"/>
      <w:r>
        <w:t>vileicht</w:t>
      </w:r>
      <w:proofErr w:type="spellEnd"/>
      <w:r>
        <w:t xml:space="preserve"> derhalben / das </w:t>
      </w:r>
      <w:proofErr w:type="spellStart"/>
      <w:r>
        <w:t>got</w:t>
      </w:r>
      <w:proofErr w:type="spellEnd"/>
      <w:r>
        <w:t xml:space="preserve"> seinen </w:t>
      </w:r>
      <w:proofErr w:type="spellStart"/>
      <w:r>
        <w:t>tzorn</w:t>
      </w:r>
      <w:proofErr w:type="spellEnd"/>
      <w:r>
        <w:t xml:space="preserve"> </w:t>
      </w:r>
      <w:proofErr w:type="spellStart"/>
      <w:r>
        <w:t>vber</w:t>
      </w:r>
      <w:proofErr w:type="spellEnd"/>
      <w:r>
        <w:t xml:space="preserve"> </w:t>
      </w:r>
      <w:proofErr w:type="spellStart"/>
      <w:r>
        <w:t>vns</w:t>
      </w:r>
      <w:proofErr w:type="spellEnd"/>
      <w:r>
        <w:t xml:space="preserve"> last </w:t>
      </w:r>
      <w:proofErr w:type="spellStart"/>
      <w:r>
        <w:t>treuffen</w:t>
      </w:r>
      <w:proofErr w:type="spellEnd"/>
      <w:r>
        <w:t xml:space="preserve"> / </w:t>
      </w:r>
      <w:proofErr w:type="spellStart"/>
      <w:r>
        <w:t>yn</w:t>
      </w:r>
      <w:proofErr w:type="spellEnd"/>
      <w:r>
        <w:t xml:space="preserve"> </w:t>
      </w:r>
      <w:proofErr w:type="spellStart"/>
      <w:r>
        <w:t>meynung</w:t>
      </w:r>
      <w:proofErr w:type="spellEnd"/>
      <w:r>
        <w:t xml:space="preserve"> seinen </w:t>
      </w:r>
      <w:proofErr w:type="spellStart"/>
      <w:r>
        <w:t>gantzen</w:t>
      </w:r>
      <w:proofErr w:type="spellEnd"/>
      <w:r>
        <w:t xml:space="preserve"> </w:t>
      </w:r>
      <w:proofErr w:type="spellStart"/>
      <w:r>
        <w:t>tzorn</w:t>
      </w:r>
      <w:proofErr w:type="spellEnd"/>
      <w:r>
        <w:t xml:space="preserve"> </w:t>
      </w:r>
      <w:proofErr w:type="spellStart"/>
      <w:r>
        <w:t>außtzuschüden</w:t>
      </w:r>
      <w:proofErr w:type="spellEnd"/>
      <w:r>
        <w:t xml:space="preserve"> / </w:t>
      </w:r>
      <w:proofErr w:type="spellStart"/>
      <w:r>
        <w:t>wu</w:t>
      </w:r>
      <w:proofErr w:type="spellEnd"/>
      <w:r>
        <w:t xml:space="preserve"> wir </w:t>
      </w:r>
      <w:proofErr w:type="spellStart"/>
      <w:r>
        <w:t>alßo</w:t>
      </w:r>
      <w:proofErr w:type="spellEnd"/>
      <w:r>
        <w:t xml:space="preserve"> blind bleiben / </w:t>
      </w:r>
      <w:proofErr w:type="spellStart"/>
      <w:r>
        <w:t>vnd</w:t>
      </w:r>
      <w:proofErr w:type="spellEnd"/>
      <w:r>
        <w:t xml:space="preserve"> </w:t>
      </w:r>
      <w:proofErr w:type="spellStart"/>
      <w:r>
        <w:t>forchten</w:t>
      </w:r>
      <w:proofErr w:type="spellEnd"/>
      <w:r>
        <w:t xml:space="preserve"> </w:t>
      </w:r>
      <w:proofErr w:type="spellStart"/>
      <w:r>
        <w:t>vnß</w:t>
      </w:r>
      <w:proofErr w:type="spellEnd"/>
      <w:r>
        <w:t xml:space="preserve"> vor dem / das </w:t>
      </w:r>
      <w:proofErr w:type="spellStart"/>
      <w:r>
        <w:t>vns</w:t>
      </w:r>
      <w:proofErr w:type="spellEnd"/>
      <w:r>
        <w:t xml:space="preserve"> nicht </w:t>
      </w:r>
      <w:proofErr w:type="spellStart"/>
      <w:r>
        <w:t>kan</w:t>
      </w:r>
      <w:proofErr w:type="spellEnd"/>
      <w:r>
        <w:t xml:space="preserve"> thun. Das weiß ich das die </w:t>
      </w:r>
      <w:proofErr w:type="spellStart"/>
      <w:r>
        <w:t>Obirsten</w:t>
      </w:r>
      <w:proofErr w:type="spellEnd"/>
      <w:r>
        <w:t xml:space="preserve"> derhalben gestrafft werden. Dan die </w:t>
      </w:r>
      <w:proofErr w:type="spellStart"/>
      <w:r>
        <w:t>schrifft</w:t>
      </w:r>
      <w:proofErr w:type="spellEnd"/>
      <w:r>
        <w:t xml:space="preserve"> </w:t>
      </w:r>
      <w:proofErr w:type="spellStart"/>
      <w:r>
        <w:t>leugt</w:t>
      </w:r>
      <w:proofErr w:type="spellEnd"/>
      <w:r>
        <w:t xml:space="preserve"> </w:t>
      </w:r>
      <w:proofErr w:type="spellStart"/>
      <w:r>
        <w:t>ye</w:t>
      </w:r>
      <w:proofErr w:type="spellEnd"/>
      <w:r>
        <w:t xml:space="preserve"> </w:t>
      </w:r>
      <w:proofErr w:type="spellStart"/>
      <w:r>
        <w:t>nit</w:t>
      </w:r>
      <w:proofErr w:type="spellEnd"/>
      <w:r>
        <w:t xml:space="preserve">. </w:t>
      </w:r>
    </w:p>
    <w:p w14:paraId="3CDD6034" w14:textId="77777777" w:rsidR="00D56726" w:rsidRDefault="00D56726" w:rsidP="00D56726">
      <w:pPr>
        <w:pStyle w:val="StandardWeb"/>
      </w:pPr>
      <w:proofErr w:type="spellStart"/>
      <w:r>
        <w:t>Hetten</w:t>
      </w:r>
      <w:proofErr w:type="spellEnd"/>
      <w:r>
        <w:t xml:space="preserve"> aber </w:t>
      </w:r>
      <w:proofErr w:type="spellStart"/>
      <w:r>
        <w:t>vnßere</w:t>
      </w:r>
      <w:proofErr w:type="spellEnd"/>
      <w:r>
        <w:t xml:space="preserve"> </w:t>
      </w:r>
      <w:proofErr w:type="spellStart"/>
      <w:r>
        <w:t>Obirste</w:t>
      </w:r>
      <w:proofErr w:type="spellEnd"/>
      <w:r>
        <w:t xml:space="preserve"> </w:t>
      </w:r>
      <w:proofErr w:type="spellStart"/>
      <w:r>
        <w:t>yren</w:t>
      </w:r>
      <w:proofErr w:type="spellEnd"/>
      <w:r>
        <w:t xml:space="preserve"> </w:t>
      </w:r>
      <w:proofErr w:type="spellStart"/>
      <w:r>
        <w:t>gotlichem</w:t>
      </w:r>
      <w:proofErr w:type="spellEnd"/>
      <w:r>
        <w:t xml:space="preserve"> rath </w:t>
      </w:r>
      <w:proofErr w:type="spellStart"/>
      <w:r>
        <w:t>vnd</w:t>
      </w:r>
      <w:proofErr w:type="spellEnd"/>
      <w:r>
        <w:t xml:space="preserve"> </w:t>
      </w:r>
      <w:proofErr w:type="spellStart"/>
      <w:r>
        <w:t>beschluß</w:t>
      </w:r>
      <w:proofErr w:type="spellEnd"/>
      <w:r>
        <w:t xml:space="preserve"> </w:t>
      </w:r>
      <w:proofErr w:type="spellStart"/>
      <w:r>
        <w:t>volendet</w:t>
      </w:r>
      <w:proofErr w:type="spellEnd"/>
      <w:r>
        <w:t xml:space="preserve"> </w:t>
      </w:r>
      <w:proofErr w:type="spellStart"/>
      <w:r>
        <w:t>vnd</w:t>
      </w:r>
      <w:proofErr w:type="spellEnd"/>
      <w:r>
        <w:t xml:space="preserve"> die </w:t>
      </w:r>
      <w:proofErr w:type="spellStart"/>
      <w:r>
        <w:t>pubische</w:t>
      </w:r>
      <w:proofErr w:type="spellEnd"/>
      <w:r>
        <w:t xml:space="preserve"> </w:t>
      </w:r>
      <w:proofErr w:type="spellStart"/>
      <w:r>
        <w:t>vnd</w:t>
      </w:r>
      <w:proofErr w:type="spellEnd"/>
      <w:r>
        <w:t xml:space="preserve"> </w:t>
      </w:r>
      <w:proofErr w:type="spellStart"/>
      <w:r>
        <w:t>verfurische</w:t>
      </w:r>
      <w:proofErr w:type="spellEnd"/>
      <w:r>
        <w:t xml:space="preserve"> </w:t>
      </w:r>
      <w:proofErr w:type="spellStart"/>
      <w:r>
        <w:t>klotzer</w:t>
      </w:r>
      <w:proofErr w:type="spellEnd"/>
      <w:r>
        <w:t xml:space="preserve"> </w:t>
      </w:r>
      <w:proofErr w:type="spellStart"/>
      <w:r>
        <w:t>auß</w:t>
      </w:r>
      <w:proofErr w:type="spellEnd"/>
      <w:r>
        <w:t xml:space="preserve"> den </w:t>
      </w:r>
      <w:proofErr w:type="spellStart"/>
      <w:r>
        <w:t>kirchen</w:t>
      </w:r>
      <w:proofErr w:type="spellEnd"/>
      <w:r>
        <w:t xml:space="preserve"> </w:t>
      </w:r>
      <w:proofErr w:type="spellStart"/>
      <w:r>
        <w:t>tzugeburlicher</w:t>
      </w:r>
      <w:proofErr w:type="spellEnd"/>
      <w:r>
        <w:t xml:space="preserve"> straffe </w:t>
      </w:r>
      <w:proofErr w:type="spellStart"/>
      <w:r>
        <w:t>geiaget</w:t>
      </w:r>
      <w:proofErr w:type="spellEnd"/>
      <w:r>
        <w:t xml:space="preserve">. </w:t>
      </w:r>
      <w:proofErr w:type="spellStart"/>
      <w:r>
        <w:t>Musten</w:t>
      </w:r>
      <w:proofErr w:type="spellEnd"/>
      <w:r>
        <w:t xml:space="preserve"> wir sie loben / wie der .h. geist </w:t>
      </w:r>
      <w:proofErr w:type="spellStart"/>
      <w:r>
        <w:t>Etzechiam</w:t>
      </w:r>
      <w:proofErr w:type="spellEnd"/>
      <w:r>
        <w:t xml:space="preserve"> lobet. Welcher </w:t>
      </w:r>
      <w:proofErr w:type="spellStart"/>
      <w:r>
        <w:t>bilder</w:t>
      </w:r>
      <w:proofErr w:type="spellEnd"/>
      <w:r>
        <w:t xml:space="preserve"> </w:t>
      </w:r>
      <w:proofErr w:type="spellStart"/>
      <w:r>
        <w:t>tzerriben</w:t>
      </w:r>
      <w:proofErr w:type="spellEnd"/>
      <w:r>
        <w:t xml:space="preserve"> / linden </w:t>
      </w:r>
      <w:proofErr w:type="spellStart"/>
      <w:r>
        <w:t>abgehauben</w:t>
      </w:r>
      <w:proofErr w:type="spellEnd"/>
      <w:r>
        <w:t xml:space="preserve"> / </w:t>
      </w:r>
      <w:proofErr w:type="spellStart"/>
      <w:r>
        <w:t>vnd</w:t>
      </w:r>
      <w:proofErr w:type="spellEnd"/>
      <w:r>
        <w:t xml:space="preserve"> das </w:t>
      </w:r>
      <w:proofErr w:type="spellStart"/>
      <w:r>
        <w:t>bild</w:t>
      </w:r>
      <w:proofErr w:type="spellEnd"/>
      <w:r>
        <w:t xml:space="preserve"> das </w:t>
      </w:r>
      <w:proofErr w:type="spellStart"/>
      <w:r>
        <w:t>got</w:t>
      </w:r>
      <w:proofErr w:type="spellEnd"/>
      <w:r>
        <w:t xml:space="preserve"> gegeben / </w:t>
      </w:r>
      <w:proofErr w:type="spellStart"/>
      <w:r>
        <w:t>tzerbrochen</w:t>
      </w:r>
      <w:proofErr w:type="spellEnd"/>
      <w:r>
        <w:t xml:space="preserve"> hat </w:t>
      </w:r>
      <w:proofErr w:type="spellStart"/>
      <w:r>
        <w:t>alß</w:t>
      </w:r>
      <w:proofErr w:type="spellEnd"/>
      <w:r>
        <w:t xml:space="preserve"> am </w:t>
      </w:r>
      <w:proofErr w:type="spellStart"/>
      <w:r>
        <w:t>iiii</w:t>
      </w:r>
      <w:proofErr w:type="spellEnd"/>
      <w:r>
        <w:t xml:space="preserve">. Reg. xviii. Welte </w:t>
      </w:r>
      <w:proofErr w:type="spellStart"/>
      <w:r>
        <w:t>got</w:t>
      </w:r>
      <w:proofErr w:type="spellEnd"/>
      <w:r>
        <w:t xml:space="preserve"> / das </w:t>
      </w:r>
      <w:proofErr w:type="spellStart"/>
      <w:r>
        <w:t>vnßer</w:t>
      </w:r>
      <w:proofErr w:type="spellEnd"/>
      <w:r>
        <w:t xml:space="preserve"> </w:t>
      </w:r>
      <w:proofErr w:type="spellStart"/>
      <w:r>
        <w:t>hern</w:t>
      </w:r>
      <w:proofErr w:type="spellEnd"/>
      <w:r>
        <w:t xml:space="preserve"> </w:t>
      </w:r>
      <w:proofErr w:type="spellStart"/>
      <w:r>
        <w:t>weren</w:t>
      </w:r>
      <w:proofErr w:type="spellEnd"/>
      <w:r>
        <w:t xml:space="preserve"> / wie die weltliche </w:t>
      </w:r>
      <w:proofErr w:type="spellStart"/>
      <w:r>
        <w:t>frumen</w:t>
      </w:r>
      <w:proofErr w:type="spellEnd"/>
      <w:r>
        <w:t xml:space="preserve"> </w:t>
      </w:r>
      <w:proofErr w:type="spellStart"/>
      <w:r>
        <w:t>Konig</w:t>
      </w:r>
      <w:proofErr w:type="spellEnd"/>
      <w:r>
        <w:t xml:space="preserve"> </w:t>
      </w:r>
      <w:proofErr w:type="spellStart"/>
      <w:r>
        <w:t>vnd</w:t>
      </w:r>
      <w:proofErr w:type="spellEnd"/>
      <w:r>
        <w:t xml:space="preserve"> </w:t>
      </w:r>
      <w:proofErr w:type="spellStart"/>
      <w:r>
        <w:t>hern</w:t>
      </w:r>
      <w:proofErr w:type="spellEnd"/>
      <w:r>
        <w:t xml:space="preserve"> gewest sein / in der Judenschafft die der .h. geist lobet. Sie haben </w:t>
      </w:r>
      <w:proofErr w:type="spellStart"/>
      <w:r>
        <w:t>ye</w:t>
      </w:r>
      <w:proofErr w:type="spellEnd"/>
      <w:r>
        <w:t xml:space="preserve"> in heiliger </w:t>
      </w:r>
      <w:proofErr w:type="spellStart"/>
      <w:r>
        <w:t>schrifft</w:t>
      </w:r>
      <w:proofErr w:type="spellEnd"/>
      <w:r>
        <w:t xml:space="preserve"> macht. </w:t>
      </w:r>
      <w:proofErr w:type="spellStart"/>
      <w:r>
        <w:t>yn</w:t>
      </w:r>
      <w:proofErr w:type="spellEnd"/>
      <w:r>
        <w:t xml:space="preserve"> </w:t>
      </w:r>
      <w:proofErr w:type="spellStart"/>
      <w:r>
        <w:t>kirchen</w:t>
      </w:r>
      <w:proofErr w:type="spellEnd"/>
      <w:r>
        <w:t xml:space="preserve"> </w:t>
      </w:r>
      <w:proofErr w:type="spellStart"/>
      <w:r>
        <w:t>tzehandeln</w:t>
      </w:r>
      <w:proofErr w:type="spellEnd"/>
      <w:r>
        <w:t xml:space="preserve"> / </w:t>
      </w:r>
      <w:proofErr w:type="spellStart"/>
      <w:r>
        <w:t>vnd</w:t>
      </w:r>
      <w:proofErr w:type="spellEnd"/>
      <w:r>
        <w:t xml:space="preserve"> </w:t>
      </w:r>
      <w:proofErr w:type="spellStart"/>
      <w:r>
        <w:t>abtzethun</w:t>
      </w:r>
      <w:proofErr w:type="spellEnd"/>
      <w:r>
        <w:t xml:space="preserve"> / das </w:t>
      </w:r>
      <w:proofErr w:type="spellStart"/>
      <w:r>
        <w:t>gleubige</w:t>
      </w:r>
      <w:proofErr w:type="spellEnd"/>
      <w:r>
        <w:t xml:space="preserve"> </w:t>
      </w:r>
      <w:proofErr w:type="spellStart"/>
      <w:r>
        <w:t>ergeret</w:t>
      </w:r>
      <w:proofErr w:type="spellEnd"/>
      <w:r>
        <w:t xml:space="preserve"> </w:t>
      </w:r>
      <w:proofErr w:type="spellStart"/>
      <w:r>
        <w:t>vnd</w:t>
      </w:r>
      <w:proofErr w:type="spellEnd"/>
      <w:r>
        <w:t xml:space="preserve"> </w:t>
      </w:r>
      <w:proofErr w:type="spellStart"/>
      <w:r>
        <w:t>verhinderet</w:t>
      </w:r>
      <w:proofErr w:type="spellEnd"/>
      <w:r>
        <w:t xml:space="preserve">. Sie </w:t>
      </w:r>
      <w:proofErr w:type="spellStart"/>
      <w:r>
        <w:t>mogen</w:t>
      </w:r>
      <w:proofErr w:type="spellEnd"/>
      <w:r>
        <w:t xml:space="preserve"> auch die </w:t>
      </w:r>
      <w:proofErr w:type="spellStart"/>
      <w:r>
        <w:t>pfaffen</w:t>
      </w:r>
      <w:proofErr w:type="spellEnd"/>
      <w:r>
        <w:t xml:space="preserve"> / in </w:t>
      </w:r>
      <w:proofErr w:type="spellStart"/>
      <w:r>
        <w:t>gotlichem</w:t>
      </w:r>
      <w:proofErr w:type="spellEnd"/>
      <w:r>
        <w:t xml:space="preserve"> rechte / dringen </w:t>
      </w:r>
      <w:proofErr w:type="spellStart"/>
      <w:r>
        <w:t>vnd</w:t>
      </w:r>
      <w:proofErr w:type="spellEnd"/>
      <w:r>
        <w:t xml:space="preserve"> treiben / </w:t>
      </w:r>
      <w:proofErr w:type="spellStart"/>
      <w:r>
        <w:t>betrugliche</w:t>
      </w:r>
      <w:proofErr w:type="spellEnd"/>
      <w:r>
        <w:t xml:space="preserve"> </w:t>
      </w:r>
      <w:proofErr w:type="spellStart"/>
      <w:r>
        <w:t>vnd</w:t>
      </w:r>
      <w:proofErr w:type="spellEnd"/>
      <w:r>
        <w:t xml:space="preserve"> </w:t>
      </w:r>
      <w:proofErr w:type="spellStart"/>
      <w:r>
        <w:t>schedliche</w:t>
      </w:r>
      <w:proofErr w:type="spellEnd"/>
      <w:r>
        <w:t xml:space="preserve"> ding </w:t>
      </w:r>
      <w:proofErr w:type="spellStart"/>
      <w:r>
        <w:t>auß</w:t>
      </w:r>
      <w:proofErr w:type="spellEnd"/>
      <w:r>
        <w:t xml:space="preserve"> </w:t>
      </w:r>
      <w:proofErr w:type="spellStart"/>
      <w:r>
        <w:t>tzefhuren</w:t>
      </w:r>
      <w:proofErr w:type="spellEnd"/>
      <w:r>
        <w:t xml:space="preserve">. Das </w:t>
      </w:r>
      <w:proofErr w:type="spellStart"/>
      <w:r>
        <w:t>sihet</w:t>
      </w:r>
      <w:proofErr w:type="spellEnd"/>
      <w:r>
        <w:t xml:space="preserve"> </w:t>
      </w:r>
      <w:proofErr w:type="spellStart"/>
      <w:r>
        <w:t>yderman</w:t>
      </w:r>
      <w:proofErr w:type="spellEnd"/>
      <w:r>
        <w:t xml:space="preserve"> .</w:t>
      </w:r>
      <w:proofErr w:type="spellStart"/>
      <w:r>
        <w:t>iiii</w:t>
      </w:r>
      <w:proofErr w:type="spellEnd"/>
      <w:r>
        <w:t xml:space="preserve">. reg. xxiii. </w:t>
      </w:r>
      <w:proofErr w:type="spellStart"/>
      <w:r>
        <w:t>geschriben</w:t>
      </w:r>
      <w:proofErr w:type="spellEnd"/>
      <w:r>
        <w:t xml:space="preserve"> / nemlich </w:t>
      </w:r>
      <w:proofErr w:type="spellStart"/>
      <w:r>
        <w:t>alßo</w:t>
      </w:r>
      <w:proofErr w:type="spellEnd"/>
      <w:r>
        <w:t xml:space="preserve">. Der </w:t>
      </w:r>
      <w:proofErr w:type="spellStart"/>
      <w:r>
        <w:t>Konig</w:t>
      </w:r>
      <w:proofErr w:type="spellEnd"/>
      <w:r>
        <w:t xml:space="preserve"> Josias / hat den </w:t>
      </w:r>
      <w:proofErr w:type="spellStart"/>
      <w:r>
        <w:t>Obirste</w:t>
      </w:r>
      <w:proofErr w:type="spellEnd"/>
      <w:r>
        <w:t xml:space="preserve"> </w:t>
      </w:r>
      <w:proofErr w:type="spellStart"/>
      <w:r>
        <w:t>pontifex</w:t>
      </w:r>
      <w:proofErr w:type="spellEnd"/>
      <w:r>
        <w:t xml:space="preserve"> / </w:t>
      </w:r>
      <w:proofErr w:type="spellStart"/>
      <w:r>
        <w:t>vnd</w:t>
      </w:r>
      <w:proofErr w:type="spellEnd"/>
      <w:r>
        <w:t xml:space="preserve"> den andern </w:t>
      </w:r>
      <w:proofErr w:type="spellStart"/>
      <w:r>
        <w:t>pfaffen</w:t>
      </w:r>
      <w:proofErr w:type="spellEnd"/>
      <w:r>
        <w:t xml:space="preserve"> geboten / </w:t>
      </w:r>
      <w:proofErr w:type="spellStart"/>
      <w:r>
        <w:t>auff</w:t>
      </w:r>
      <w:proofErr w:type="spellEnd"/>
      <w:r>
        <w:t xml:space="preserve"> das sie alle </w:t>
      </w:r>
      <w:proofErr w:type="spellStart"/>
      <w:r>
        <w:t>vaß</w:t>
      </w:r>
      <w:proofErr w:type="spellEnd"/>
      <w:r>
        <w:t xml:space="preserve"> / linden / </w:t>
      </w:r>
      <w:proofErr w:type="spellStart"/>
      <w:r>
        <w:t>vnd</w:t>
      </w:r>
      <w:proofErr w:type="spellEnd"/>
      <w:r>
        <w:t xml:space="preserve"> der gleichen Baal </w:t>
      </w:r>
      <w:proofErr w:type="spellStart"/>
      <w:r>
        <w:t>auß</w:t>
      </w:r>
      <w:proofErr w:type="spellEnd"/>
      <w:r>
        <w:t xml:space="preserve"> </w:t>
      </w:r>
      <w:proofErr w:type="spellStart"/>
      <w:r>
        <w:t>wurffen</w:t>
      </w:r>
      <w:proofErr w:type="spellEnd"/>
      <w:r>
        <w:t xml:space="preserve"> / </w:t>
      </w:r>
      <w:proofErr w:type="spellStart"/>
      <w:r>
        <w:t>vnd</w:t>
      </w:r>
      <w:proofErr w:type="spellEnd"/>
      <w:r>
        <w:t xml:space="preserve"> er </w:t>
      </w:r>
      <w:proofErr w:type="spellStart"/>
      <w:r>
        <w:t>verbrandt</w:t>
      </w:r>
      <w:proofErr w:type="spellEnd"/>
      <w:r>
        <w:t xml:space="preserve"> sie </w:t>
      </w:r>
      <w:proofErr w:type="spellStart"/>
      <w:r>
        <w:t>außwendig</w:t>
      </w:r>
      <w:proofErr w:type="spellEnd"/>
      <w:r>
        <w:t xml:space="preserve"> der statt </w:t>
      </w:r>
      <w:proofErr w:type="spellStart"/>
      <w:r>
        <w:t>Hierusalem</w:t>
      </w:r>
      <w:proofErr w:type="spellEnd"/>
      <w:r>
        <w:t xml:space="preserve">. </w:t>
      </w:r>
      <w:proofErr w:type="spellStart"/>
      <w:r>
        <w:t>Darauß</w:t>
      </w:r>
      <w:proofErr w:type="spellEnd"/>
      <w:r>
        <w:t xml:space="preserve"> </w:t>
      </w:r>
      <w:proofErr w:type="spellStart"/>
      <w:r>
        <w:t>sal</w:t>
      </w:r>
      <w:proofErr w:type="spellEnd"/>
      <w:r>
        <w:t xml:space="preserve"> </w:t>
      </w:r>
      <w:proofErr w:type="spellStart"/>
      <w:r>
        <w:t>yderman</w:t>
      </w:r>
      <w:proofErr w:type="spellEnd"/>
      <w:r>
        <w:t xml:space="preserve"> </w:t>
      </w:r>
      <w:proofErr w:type="spellStart"/>
      <w:r>
        <w:t>mercken</w:t>
      </w:r>
      <w:proofErr w:type="spellEnd"/>
      <w:r>
        <w:t xml:space="preserve"> / wie die </w:t>
      </w:r>
      <w:proofErr w:type="spellStart"/>
      <w:r>
        <w:t>pfaffen</w:t>
      </w:r>
      <w:proofErr w:type="spellEnd"/>
      <w:r>
        <w:t xml:space="preserve"> / den </w:t>
      </w:r>
      <w:proofErr w:type="spellStart"/>
      <w:r>
        <w:t>konigen</w:t>
      </w:r>
      <w:proofErr w:type="spellEnd"/>
      <w:r>
        <w:t xml:space="preserve"> </w:t>
      </w:r>
      <w:proofErr w:type="spellStart"/>
      <w:r>
        <w:t>vntherdenig</w:t>
      </w:r>
      <w:proofErr w:type="spellEnd"/>
      <w:r>
        <w:t xml:space="preserve"> sollen sein / </w:t>
      </w:r>
      <w:proofErr w:type="spellStart"/>
      <w:r>
        <w:t>auß</w:t>
      </w:r>
      <w:proofErr w:type="spellEnd"/>
      <w:r>
        <w:t xml:space="preserve"> </w:t>
      </w:r>
      <w:proofErr w:type="spellStart"/>
      <w:r>
        <w:t>gotlichem</w:t>
      </w:r>
      <w:proofErr w:type="spellEnd"/>
      <w:r>
        <w:t xml:space="preserve"> rechten. Derwegen </w:t>
      </w:r>
      <w:proofErr w:type="spellStart"/>
      <w:r>
        <w:t>solten</w:t>
      </w:r>
      <w:proofErr w:type="spellEnd"/>
      <w:r>
        <w:t xml:space="preserve"> </w:t>
      </w:r>
      <w:proofErr w:type="spellStart"/>
      <w:r>
        <w:t>vnßere</w:t>
      </w:r>
      <w:proofErr w:type="spellEnd"/>
      <w:r>
        <w:t xml:space="preserve"> Magistraten </w:t>
      </w:r>
      <w:proofErr w:type="spellStart"/>
      <w:r>
        <w:t>nit</w:t>
      </w:r>
      <w:proofErr w:type="spellEnd"/>
      <w:r>
        <w:t xml:space="preserve"> erwarten / </w:t>
      </w:r>
      <w:proofErr w:type="spellStart"/>
      <w:r>
        <w:t>biß</w:t>
      </w:r>
      <w:proofErr w:type="spellEnd"/>
      <w:r>
        <w:t xml:space="preserve"> die </w:t>
      </w:r>
      <w:proofErr w:type="spellStart"/>
      <w:r>
        <w:t>pfaffen</w:t>
      </w:r>
      <w:proofErr w:type="spellEnd"/>
      <w:r>
        <w:t xml:space="preserve"> Baal / </w:t>
      </w:r>
      <w:proofErr w:type="spellStart"/>
      <w:r>
        <w:t>ire</w:t>
      </w:r>
      <w:proofErr w:type="spellEnd"/>
      <w:r>
        <w:t xml:space="preserve"> </w:t>
      </w:r>
      <w:proofErr w:type="spellStart"/>
      <w:r>
        <w:t>geveß</w:t>
      </w:r>
      <w:proofErr w:type="spellEnd"/>
      <w:r>
        <w:t xml:space="preserve"> </w:t>
      </w:r>
      <w:proofErr w:type="spellStart"/>
      <w:r>
        <w:t>Klotzer</w:t>
      </w:r>
      <w:proofErr w:type="spellEnd"/>
      <w:r>
        <w:t xml:space="preserve"> / </w:t>
      </w:r>
      <w:proofErr w:type="spellStart"/>
      <w:r>
        <w:t>vnd</w:t>
      </w:r>
      <w:proofErr w:type="spellEnd"/>
      <w:r>
        <w:t xml:space="preserve"> </w:t>
      </w:r>
      <w:proofErr w:type="spellStart"/>
      <w:r>
        <w:t>verhindernis</w:t>
      </w:r>
      <w:proofErr w:type="spellEnd"/>
      <w:r>
        <w:t xml:space="preserve"> </w:t>
      </w:r>
      <w:proofErr w:type="spellStart"/>
      <w:r>
        <w:t>anfahen</w:t>
      </w:r>
      <w:proofErr w:type="spellEnd"/>
      <w:r>
        <w:t xml:space="preserve"> </w:t>
      </w:r>
      <w:proofErr w:type="spellStart"/>
      <w:r>
        <w:t>außtzufuüren</w:t>
      </w:r>
      <w:proofErr w:type="spellEnd"/>
      <w:r>
        <w:t xml:space="preserve">. Dan sie werden </w:t>
      </w:r>
      <w:proofErr w:type="spellStart"/>
      <w:r>
        <w:t>niemermher</w:t>
      </w:r>
      <w:proofErr w:type="spellEnd"/>
      <w:r>
        <w:t xml:space="preserve"> </w:t>
      </w:r>
      <w:proofErr w:type="spellStart"/>
      <w:r>
        <w:t>anfahen</w:t>
      </w:r>
      <w:proofErr w:type="spellEnd"/>
      <w:r>
        <w:t xml:space="preserve">. Die </w:t>
      </w:r>
      <w:proofErr w:type="spellStart"/>
      <w:r>
        <w:t>obirste</w:t>
      </w:r>
      <w:proofErr w:type="spellEnd"/>
      <w:r>
        <w:t xml:space="preserve"> weltliche </w:t>
      </w:r>
      <w:proofErr w:type="spellStart"/>
      <w:r>
        <w:t>hand</w:t>
      </w:r>
      <w:proofErr w:type="spellEnd"/>
      <w:r>
        <w:t xml:space="preserve"> soll gebieten </w:t>
      </w:r>
      <w:proofErr w:type="spellStart"/>
      <w:r>
        <w:t>vnd</w:t>
      </w:r>
      <w:proofErr w:type="spellEnd"/>
      <w:r>
        <w:t xml:space="preserve"> schaffen. </w:t>
      </w:r>
      <w:proofErr w:type="spellStart"/>
      <w:r>
        <w:t>Leyden</w:t>
      </w:r>
      <w:proofErr w:type="spellEnd"/>
      <w:r>
        <w:t xml:space="preserve"> sie aber </w:t>
      </w:r>
      <w:proofErr w:type="spellStart"/>
      <w:r>
        <w:t>bilder</w:t>
      </w:r>
      <w:proofErr w:type="spellEnd"/>
      <w:r>
        <w:t xml:space="preserve"> / </w:t>
      </w:r>
      <w:proofErr w:type="spellStart"/>
      <w:r>
        <w:t>mussen</w:t>
      </w:r>
      <w:proofErr w:type="spellEnd"/>
      <w:r>
        <w:t xml:space="preserve"> sie </w:t>
      </w:r>
      <w:proofErr w:type="spellStart"/>
      <w:r>
        <w:t>horen</w:t>
      </w:r>
      <w:proofErr w:type="spellEnd"/>
      <w:r>
        <w:t xml:space="preserve"> / das sie </w:t>
      </w:r>
      <w:proofErr w:type="spellStart"/>
      <w:r>
        <w:t>Judam</w:t>
      </w:r>
      <w:proofErr w:type="spellEnd"/>
      <w:r>
        <w:t xml:space="preserve"> irrenden </w:t>
      </w:r>
      <w:proofErr w:type="spellStart"/>
      <w:r>
        <w:t>vnd</w:t>
      </w:r>
      <w:proofErr w:type="spellEnd"/>
      <w:r>
        <w:t xml:space="preserve"> </w:t>
      </w:r>
      <w:proofErr w:type="spellStart"/>
      <w:r>
        <w:t>sunden</w:t>
      </w:r>
      <w:proofErr w:type="spellEnd"/>
      <w:r>
        <w:t xml:space="preserve"> machen / wie in gleichem </w:t>
      </w:r>
      <w:proofErr w:type="spellStart"/>
      <w:r>
        <w:t>valh</w:t>
      </w:r>
      <w:proofErr w:type="spellEnd"/>
      <w:r>
        <w:t xml:space="preserve"> Manasses </w:t>
      </w:r>
      <w:proofErr w:type="spellStart"/>
      <w:r>
        <w:t>gehort</w:t>
      </w:r>
      <w:proofErr w:type="spellEnd"/>
      <w:r>
        <w:t xml:space="preserve"> </w:t>
      </w:r>
      <w:proofErr w:type="spellStart"/>
      <w:r>
        <w:t>hatt</w:t>
      </w:r>
      <w:proofErr w:type="spellEnd"/>
      <w:r>
        <w:t xml:space="preserve">. </w:t>
      </w:r>
      <w:proofErr w:type="spellStart"/>
      <w:r>
        <w:t>iiii</w:t>
      </w:r>
      <w:proofErr w:type="spellEnd"/>
      <w:r>
        <w:t xml:space="preserve">. reg. xxi. </w:t>
      </w:r>
      <w:proofErr w:type="spellStart"/>
      <w:r>
        <w:t>Vnd</w:t>
      </w:r>
      <w:proofErr w:type="spellEnd"/>
      <w:r>
        <w:t xml:space="preserve"> </w:t>
      </w:r>
      <w:proofErr w:type="spellStart"/>
      <w:r>
        <w:t>ßo</w:t>
      </w:r>
      <w:proofErr w:type="spellEnd"/>
      <w:r>
        <w:t xml:space="preserve"> sie wurden sagen. </w:t>
      </w:r>
      <w:proofErr w:type="spellStart"/>
      <w:r>
        <w:t>vnßere</w:t>
      </w:r>
      <w:proofErr w:type="spellEnd"/>
      <w:r>
        <w:t xml:space="preserve"> </w:t>
      </w:r>
      <w:proofErr w:type="spellStart"/>
      <w:r>
        <w:t>vorfarn</w:t>
      </w:r>
      <w:proofErr w:type="spellEnd"/>
      <w:r>
        <w:t xml:space="preserve"> haben sie eingesetzt / wir wollen </w:t>
      </w:r>
      <w:proofErr w:type="spellStart"/>
      <w:r>
        <w:t>yrem</w:t>
      </w:r>
      <w:proofErr w:type="spellEnd"/>
      <w:r>
        <w:t xml:space="preserve"> </w:t>
      </w:r>
      <w:proofErr w:type="spellStart"/>
      <w:r>
        <w:t>weeg</w:t>
      </w:r>
      <w:proofErr w:type="spellEnd"/>
      <w:r>
        <w:t xml:space="preserve"> nach </w:t>
      </w:r>
      <w:proofErr w:type="spellStart"/>
      <w:r>
        <w:t>volgen</w:t>
      </w:r>
      <w:proofErr w:type="spellEnd"/>
      <w:r>
        <w:t xml:space="preserve">. So spricht die </w:t>
      </w:r>
      <w:proofErr w:type="spellStart"/>
      <w:r>
        <w:t>schrifft</w:t>
      </w:r>
      <w:proofErr w:type="spellEnd"/>
      <w:r>
        <w:t xml:space="preserve">. Ammon hat </w:t>
      </w:r>
      <w:proofErr w:type="spellStart"/>
      <w:r>
        <w:t>vbel</w:t>
      </w:r>
      <w:proofErr w:type="spellEnd"/>
      <w:r>
        <w:t xml:space="preserve"> gethan / wie sein </w:t>
      </w:r>
      <w:proofErr w:type="spellStart"/>
      <w:r>
        <w:t>vater</w:t>
      </w:r>
      <w:proofErr w:type="spellEnd"/>
      <w:r>
        <w:t xml:space="preserve"> Manasses / </w:t>
      </w:r>
      <w:proofErr w:type="spellStart"/>
      <w:r>
        <w:t>vnd</w:t>
      </w:r>
      <w:proofErr w:type="spellEnd"/>
      <w:r>
        <w:t xml:space="preserve"> ist in dem </w:t>
      </w:r>
      <w:proofErr w:type="spellStart"/>
      <w:r>
        <w:t>weeg</w:t>
      </w:r>
      <w:proofErr w:type="spellEnd"/>
      <w:r>
        <w:t xml:space="preserve"> </w:t>
      </w:r>
      <w:proofErr w:type="spellStart"/>
      <w:r>
        <w:t>gangen</w:t>
      </w:r>
      <w:proofErr w:type="spellEnd"/>
      <w:r>
        <w:t xml:space="preserve"> / </w:t>
      </w:r>
      <w:proofErr w:type="spellStart"/>
      <w:r>
        <w:t>darinne</w:t>
      </w:r>
      <w:proofErr w:type="spellEnd"/>
      <w:r>
        <w:t xml:space="preserve"> sein </w:t>
      </w:r>
      <w:proofErr w:type="spellStart"/>
      <w:r>
        <w:t>vater</w:t>
      </w:r>
      <w:proofErr w:type="spellEnd"/>
      <w:r>
        <w:t xml:space="preserve"> ging. reg. </w:t>
      </w:r>
      <w:proofErr w:type="spellStart"/>
      <w:r>
        <w:t>eodem</w:t>
      </w:r>
      <w:proofErr w:type="spellEnd"/>
      <w:r>
        <w:t xml:space="preserve">. Wie die </w:t>
      </w:r>
      <w:proofErr w:type="spellStart"/>
      <w:r>
        <w:t>muter</w:t>
      </w:r>
      <w:proofErr w:type="spellEnd"/>
      <w:r>
        <w:t xml:space="preserve"> </w:t>
      </w:r>
      <w:proofErr w:type="spellStart"/>
      <w:r>
        <w:t>waß</w:t>
      </w:r>
      <w:proofErr w:type="spellEnd"/>
      <w:r>
        <w:t xml:space="preserve"> / </w:t>
      </w:r>
      <w:proofErr w:type="spellStart"/>
      <w:r>
        <w:t>alßo</w:t>
      </w:r>
      <w:proofErr w:type="spellEnd"/>
      <w:r>
        <w:t xml:space="preserve"> ist die </w:t>
      </w:r>
      <w:proofErr w:type="spellStart"/>
      <w:r>
        <w:t>tochter</w:t>
      </w:r>
      <w:proofErr w:type="spellEnd"/>
      <w:r>
        <w:t xml:space="preserve">. Eure </w:t>
      </w:r>
      <w:proofErr w:type="spellStart"/>
      <w:r>
        <w:t>muter</w:t>
      </w:r>
      <w:proofErr w:type="spellEnd"/>
      <w:r>
        <w:t xml:space="preserve"> ist ein </w:t>
      </w:r>
      <w:proofErr w:type="spellStart"/>
      <w:r>
        <w:t>Cethea</w:t>
      </w:r>
      <w:proofErr w:type="spellEnd"/>
      <w:r>
        <w:t xml:space="preserve">. </w:t>
      </w:r>
      <w:proofErr w:type="spellStart"/>
      <w:r>
        <w:t>vnd</w:t>
      </w:r>
      <w:proofErr w:type="spellEnd"/>
      <w:r>
        <w:t xml:space="preserve"> </w:t>
      </w:r>
      <w:proofErr w:type="spellStart"/>
      <w:r>
        <w:t>euwer</w:t>
      </w:r>
      <w:proofErr w:type="spellEnd"/>
      <w:r>
        <w:t xml:space="preserve"> </w:t>
      </w:r>
      <w:proofErr w:type="spellStart"/>
      <w:r>
        <w:t>vater</w:t>
      </w:r>
      <w:proofErr w:type="spellEnd"/>
      <w:r>
        <w:t xml:space="preserve"> </w:t>
      </w:r>
      <w:proofErr w:type="spellStart"/>
      <w:r>
        <w:t>eyn</w:t>
      </w:r>
      <w:proofErr w:type="spellEnd"/>
      <w:r>
        <w:t xml:space="preserve"> </w:t>
      </w:r>
      <w:proofErr w:type="spellStart"/>
      <w:r>
        <w:t>Amorreus</w:t>
      </w:r>
      <w:proofErr w:type="spellEnd"/>
      <w:r>
        <w:t xml:space="preserve">. </w:t>
      </w:r>
      <w:proofErr w:type="spellStart"/>
      <w:r>
        <w:t>Etzech</w:t>
      </w:r>
      <w:proofErr w:type="spellEnd"/>
      <w:r>
        <w:t xml:space="preserve">. xvi. Gott </w:t>
      </w:r>
      <w:proofErr w:type="spellStart"/>
      <w:r>
        <w:t>kan</w:t>
      </w:r>
      <w:proofErr w:type="spellEnd"/>
      <w:r>
        <w:t xml:space="preserve"> </w:t>
      </w:r>
      <w:proofErr w:type="spellStart"/>
      <w:r>
        <w:t>nit</w:t>
      </w:r>
      <w:proofErr w:type="spellEnd"/>
      <w:r>
        <w:t xml:space="preserve"> dulden / das wir </w:t>
      </w:r>
      <w:proofErr w:type="spellStart"/>
      <w:r>
        <w:t>vns</w:t>
      </w:r>
      <w:proofErr w:type="spellEnd"/>
      <w:r>
        <w:t xml:space="preserve"> </w:t>
      </w:r>
      <w:proofErr w:type="spellStart"/>
      <w:r>
        <w:t>behelffen</w:t>
      </w:r>
      <w:proofErr w:type="spellEnd"/>
      <w:r>
        <w:t xml:space="preserve"> / mit </w:t>
      </w:r>
      <w:proofErr w:type="spellStart"/>
      <w:r>
        <w:t>furwendung</w:t>
      </w:r>
      <w:proofErr w:type="spellEnd"/>
      <w:r>
        <w:t xml:space="preserve">. Wie </w:t>
      </w:r>
      <w:proofErr w:type="spellStart"/>
      <w:r>
        <w:t>vnßere</w:t>
      </w:r>
      <w:proofErr w:type="spellEnd"/>
      <w:r>
        <w:t xml:space="preserve"> </w:t>
      </w:r>
      <w:proofErr w:type="spellStart"/>
      <w:r>
        <w:t>eltern</w:t>
      </w:r>
      <w:proofErr w:type="spellEnd"/>
      <w:r>
        <w:t xml:space="preserve"> </w:t>
      </w:r>
      <w:proofErr w:type="spellStart"/>
      <w:r>
        <w:t>gangen</w:t>
      </w:r>
      <w:proofErr w:type="spellEnd"/>
      <w:r>
        <w:t xml:space="preserve"> </w:t>
      </w:r>
      <w:proofErr w:type="spellStart"/>
      <w:r>
        <w:t>seind</w:t>
      </w:r>
      <w:proofErr w:type="spellEnd"/>
      <w:r>
        <w:t xml:space="preserve"> / </w:t>
      </w:r>
      <w:proofErr w:type="spellStart"/>
      <w:r>
        <w:t>alßo</w:t>
      </w:r>
      <w:proofErr w:type="spellEnd"/>
      <w:r>
        <w:t xml:space="preserve"> wellen wir auch gehn. </w:t>
      </w:r>
    </w:p>
    <w:p w14:paraId="13C0925F" w14:textId="77777777" w:rsidR="00D56726" w:rsidRDefault="00D56726" w:rsidP="00D56726">
      <w:pPr>
        <w:pStyle w:val="StandardWeb"/>
      </w:pPr>
      <w:r>
        <w:t xml:space="preserve">Etliche </w:t>
      </w:r>
      <w:proofErr w:type="spellStart"/>
      <w:r>
        <w:t>bildekusser</w:t>
      </w:r>
      <w:proofErr w:type="spellEnd"/>
      <w:r>
        <w:t xml:space="preserve"> sprechen. Das </w:t>
      </w:r>
      <w:proofErr w:type="spellStart"/>
      <w:r>
        <w:t>alhte</w:t>
      </w:r>
      <w:proofErr w:type="spellEnd"/>
      <w:r>
        <w:t xml:space="preserve"> </w:t>
      </w:r>
      <w:proofErr w:type="spellStart"/>
      <w:r>
        <w:t>gesetz</w:t>
      </w:r>
      <w:proofErr w:type="spellEnd"/>
      <w:r>
        <w:t xml:space="preserve"> verbeut </w:t>
      </w:r>
      <w:proofErr w:type="spellStart"/>
      <w:r>
        <w:t>bilder</w:t>
      </w:r>
      <w:proofErr w:type="spellEnd"/>
      <w:r>
        <w:t xml:space="preserve"> / </w:t>
      </w:r>
      <w:proofErr w:type="spellStart"/>
      <w:r>
        <w:t>vnd</w:t>
      </w:r>
      <w:proofErr w:type="spellEnd"/>
      <w:r>
        <w:t xml:space="preserve"> das </w:t>
      </w:r>
      <w:proofErr w:type="spellStart"/>
      <w:r>
        <w:t>neuwe</w:t>
      </w:r>
      <w:proofErr w:type="spellEnd"/>
      <w:r>
        <w:t xml:space="preserve"> </w:t>
      </w:r>
      <w:proofErr w:type="spellStart"/>
      <w:r>
        <w:t>nit</w:t>
      </w:r>
      <w:proofErr w:type="spellEnd"/>
      <w:r>
        <w:t xml:space="preserve">. Aber wir </w:t>
      </w:r>
      <w:proofErr w:type="spellStart"/>
      <w:r>
        <w:t>volgen</w:t>
      </w:r>
      <w:proofErr w:type="spellEnd"/>
      <w:r>
        <w:t xml:space="preserve"> dem </w:t>
      </w:r>
      <w:proofErr w:type="spellStart"/>
      <w:r>
        <w:t>neuwen</w:t>
      </w:r>
      <w:proofErr w:type="spellEnd"/>
      <w:r>
        <w:t xml:space="preserve"> / </w:t>
      </w:r>
      <w:proofErr w:type="spellStart"/>
      <w:r>
        <w:t>nit</w:t>
      </w:r>
      <w:proofErr w:type="spellEnd"/>
      <w:r>
        <w:t xml:space="preserve"> dem alten </w:t>
      </w:r>
      <w:proofErr w:type="spellStart"/>
      <w:r>
        <w:t>gesetz</w:t>
      </w:r>
      <w:proofErr w:type="spellEnd"/>
      <w:r>
        <w:t xml:space="preserve">. </w:t>
      </w:r>
    </w:p>
    <w:p w14:paraId="5DBBF411" w14:textId="77777777" w:rsidR="00D56726" w:rsidRDefault="00D56726" w:rsidP="00D56726">
      <w:pPr>
        <w:pStyle w:val="StandardWeb"/>
      </w:pPr>
      <w:r>
        <w:t xml:space="preserve">Liebe </w:t>
      </w:r>
      <w:proofErr w:type="spellStart"/>
      <w:r>
        <w:t>brüder</w:t>
      </w:r>
      <w:proofErr w:type="spellEnd"/>
      <w:r>
        <w:t xml:space="preserve"> </w:t>
      </w:r>
      <w:proofErr w:type="spellStart"/>
      <w:r>
        <w:t>behut</w:t>
      </w:r>
      <w:proofErr w:type="spellEnd"/>
      <w:r>
        <w:t xml:space="preserve"> euch </w:t>
      </w:r>
      <w:proofErr w:type="spellStart"/>
      <w:r>
        <w:t>got</w:t>
      </w:r>
      <w:proofErr w:type="spellEnd"/>
      <w:r>
        <w:t xml:space="preserve"> / vor diesem ketzerischen </w:t>
      </w:r>
      <w:proofErr w:type="spellStart"/>
      <w:r>
        <w:t>sermon</w:t>
      </w:r>
      <w:proofErr w:type="spellEnd"/>
      <w:r>
        <w:t xml:space="preserve"> </w:t>
      </w:r>
      <w:proofErr w:type="spellStart"/>
      <w:r>
        <w:t>vnd</w:t>
      </w:r>
      <w:proofErr w:type="spellEnd"/>
      <w:r>
        <w:t xml:space="preserve"> </w:t>
      </w:r>
      <w:proofErr w:type="spellStart"/>
      <w:r>
        <w:t>wort</w:t>
      </w:r>
      <w:proofErr w:type="spellEnd"/>
      <w:r>
        <w:t xml:space="preserve">. </w:t>
      </w:r>
      <w:proofErr w:type="spellStart"/>
      <w:r>
        <w:t>vnd</w:t>
      </w:r>
      <w:proofErr w:type="spellEnd"/>
      <w:r>
        <w:t xml:space="preserve"> das ihr </w:t>
      </w:r>
      <w:proofErr w:type="spellStart"/>
      <w:r>
        <w:t>ye</w:t>
      </w:r>
      <w:proofErr w:type="spellEnd"/>
      <w:r>
        <w:t xml:space="preserve"> </w:t>
      </w:r>
      <w:proofErr w:type="spellStart"/>
      <w:r>
        <w:t>nit</w:t>
      </w:r>
      <w:proofErr w:type="spellEnd"/>
      <w:r>
        <w:t xml:space="preserve"> sprecht. Wir </w:t>
      </w:r>
      <w:proofErr w:type="spellStart"/>
      <w:r>
        <w:t>volgen</w:t>
      </w:r>
      <w:proofErr w:type="spellEnd"/>
      <w:r>
        <w:t xml:space="preserve"> dem alten </w:t>
      </w:r>
      <w:proofErr w:type="spellStart"/>
      <w:r>
        <w:t>gesetze</w:t>
      </w:r>
      <w:proofErr w:type="spellEnd"/>
      <w:r>
        <w:t xml:space="preserve"> </w:t>
      </w:r>
      <w:proofErr w:type="spellStart"/>
      <w:r>
        <w:t>nit</w:t>
      </w:r>
      <w:proofErr w:type="spellEnd"/>
      <w:r>
        <w:t xml:space="preserve">. aber </w:t>
      </w:r>
      <w:proofErr w:type="spellStart"/>
      <w:r>
        <w:t>nhemen</w:t>
      </w:r>
      <w:proofErr w:type="spellEnd"/>
      <w:r>
        <w:t xml:space="preserve"> </w:t>
      </w:r>
      <w:proofErr w:type="spellStart"/>
      <w:r>
        <w:t>eß</w:t>
      </w:r>
      <w:proofErr w:type="spellEnd"/>
      <w:r>
        <w:t xml:space="preserve"> </w:t>
      </w:r>
      <w:proofErr w:type="spellStart"/>
      <w:r>
        <w:t>nit</w:t>
      </w:r>
      <w:proofErr w:type="spellEnd"/>
      <w:r>
        <w:t xml:space="preserve"> ahn / </w:t>
      </w:r>
      <w:proofErr w:type="spellStart"/>
      <w:r>
        <w:t>dan</w:t>
      </w:r>
      <w:proofErr w:type="spellEnd"/>
      <w:r>
        <w:t xml:space="preserve"> das </w:t>
      </w:r>
      <w:proofErr w:type="spellStart"/>
      <w:r>
        <w:t>gehort</w:t>
      </w:r>
      <w:proofErr w:type="spellEnd"/>
      <w:r>
        <w:t xml:space="preserve"> den </w:t>
      </w:r>
      <w:proofErr w:type="spellStart"/>
      <w:r>
        <w:t>vnchristen</w:t>
      </w:r>
      <w:proofErr w:type="spellEnd"/>
      <w:r>
        <w:t xml:space="preserve"> </w:t>
      </w:r>
      <w:proofErr w:type="spellStart"/>
      <w:r>
        <w:t>tzu</w:t>
      </w:r>
      <w:proofErr w:type="spellEnd"/>
      <w:r>
        <w:t xml:space="preserve">. </w:t>
      </w:r>
      <w:proofErr w:type="spellStart"/>
      <w:r>
        <w:t>vnd</w:t>
      </w:r>
      <w:proofErr w:type="spellEnd"/>
      <w:r>
        <w:t xml:space="preserve"> bricht </w:t>
      </w:r>
      <w:proofErr w:type="spellStart"/>
      <w:r>
        <w:t>vnd</w:t>
      </w:r>
      <w:proofErr w:type="spellEnd"/>
      <w:r>
        <w:t xml:space="preserve"> </w:t>
      </w:r>
      <w:proofErr w:type="spellStart"/>
      <w:r>
        <w:t>verkleindt</w:t>
      </w:r>
      <w:proofErr w:type="spellEnd"/>
      <w:r>
        <w:t xml:space="preserve"> die </w:t>
      </w:r>
      <w:proofErr w:type="spellStart"/>
      <w:r>
        <w:t>laher</w:t>
      </w:r>
      <w:proofErr w:type="spellEnd"/>
      <w:r>
        <w:t xml:space="preserve"> Christi. Dan Christus </w:t>
      </w:r>
      <w:proofErr w:type="spellStart"/>
      <w:r>
        <w:t>beweyßet</w:t>
      </w:r>
      <w:proofErr w:type="spellEnd"/>
      <w:r>
        <w:t xml:space="preserve"> </w:t>
      </w:r>
      <w:proofErr w:type="spellStart"/>
      <w:r>
        <w:t>seyne</w:t>
      </w:r>
      <w:proofErr w:type="spellEnd"/>
      <w:r>
        <w:t xml:space="preserve"> </w:t>
      </w:r>
      <w:proofErr w:type="spellStart"/>
      <w:r>
        <w:t>laher</w:t>
      </w:r>
      <w:proofErr w:type="spellEnd"/>
      <w:r>
        <w:t xml:space="preserve"> aus Moise / </w:t>
      </w:r>
      <w:proofErr w:type="spellStart"/>
      <w:r>
        <w:t>vnd</w:t>
      </w:r>
      <w:proofErr w:type="spellEnd"/>
      <w:r>
        <w:t xml:space="preserve"> Propheten. </w:t>
      </w:r>
      <w:proofErr w:type="spellStart"/>
      <w:r>
        <w:t>Vnd</w:t>
      </w:r>
      <w:proofErr w:type="spellEnd"/>
      <w:r>
        <w:t xml:space="preserve"> spricht das ehr nicht </w:t>
      </w:r>
      <w:proofErr w:type="spellStart"/>
      <w:r>
        <w:t>komen</w:t>
      </w:r>
      <w:proofErr w:type="spellEnd"/>
      <w:r>
        <w:t xml:space="preserve"> sey / das </w:t>
      </w:r>
      <w:proofErr w:type="spellStart"/>
      <w:r>
        <w:t>gesetz</w:t>
      </w:r>
      <w:proofErr w:type="spellEnd"/>
      <w:r>
        <w:t xml:space="preserve"> </w:t>
      </w:r>
      <w:proofErr w:type="spellStart"/>
      <w:r>
        <w:t>tzu</w:t>
      </w:r>
      <w:proofErr w:type="spellEnd"/>
      <w:r>
        <w:t xml:space="preserve"> brechen / </w:t>
      </w:r>
      <w:proofErr w:type="spellStart"/>
      <w:r>
        <w:t>sonder</w:t>
      </w:r>
      <w:proofErr w:type="spellEnd"/>
      <w:r>
        <w:t xml:space="preserve"> </w:t>
      </w:r>
      <w:proofErr w:type="spellStart"/>
      <w:r>
        <w:t>tzu</w:t>
      </w:r>
      <w:proofErr w:type="spellEnd"/>
      <w:r>
        <w:t xml:space="preserve"> </w:t>
      </w:r>
      <w:proofErr w:type="spellStart"/>
      <w:r>
        <w:t>erfullen</w:t>
      </w:r>
      <w:proofErr w:type="spellEnd"/>
      <w:r>
        <w:t xml:space="preserve">. Ehr hat auch </w:t>
      </w:r>
      <w:proofErr w:type="spellStart"/>
      <w:r>
        <w:t>seyne</w:t>
      </w:r>
      <w:proofErr w:type="spellEnd"/>
      <w:r>
        <w:t xml:space="preserve"> Junger </w:t>
      </w:r>
      <w:proofErr w:type="spellStart"/>
      <w:r>
        <w:t>gelert</w:t>
      </w:r>
      <w:proofErr w:type="spellEnd"/>
      <w:r>
        <w:t xml:space="preserve"> / wie das er hab </w:t>
      </w:r>
      <w:proofErr w:type="spellStart"/>
      <w:r>
        <w:t>mussen</w:t>
      </w:r>
      <w:proofErr w:type="spellEnd"/>
      <w:r>
        <w:t xml:space="preserve"> leben </w:t>
      </w:r>
      <w:proofErr w:type="spellStart"/>
      <w:r>
        <w:t>vnd</w:t>
      </w:r>
      <w:proofErr w:type="spellEnd"/>
      <w:r>
        <w:t xml:space="preserve"> </w:t>
      </w:r>
      <w:proofErr w:type="spellStart"/>
      <w:r>
        <w:t>leyden</w:t>
      </w:r>
      <w:proofErr w:type="spellEnd"/>
      <w:r>
        <w:t xml:space="preserve"> / </w:t>
      </w:r>
      <w:proofErr w:type="spellStart"/>
      <w:r>
        <w:t>auff</w:t>
      </w:r>
      <w:proofErr w:type="spellEnd"/>
      <w:r>
        <w:t xml:space="preserve"> das die </w:t>
      </w:r>
      <w:proofErr w:type="spellStart"/>
      <w:r>
        <w:t>schrifften</w:t>
      </w:r>
      <w:proofErr w:type="spellEnd"/>
      <w:r>
        <w:t xml:space="preserve"> </w:t>
      </w:r>
      <w:proofErr w:type="spellStart"/>
      <w:r>
        <w:t>erfulth</w:t>
      </w:r>
      <w:proofErr w:type="spellEnd"/>
      <w:r>
        <w:t xml:space="preserve"> wurden / Christus hat </w:t>
      </w:r>
      <w:proofErr w:type="spellStart"/>
      <w:r>
        <w:t>ouch</w:t>
      </w:r>
      <w:proofErr w:type="spellEnd"/>
      <w:r>
        <w:t xml:space="preserve"> nicht den </w:t>
      </w:r>
      <w:proofErr w:type="spellStart"/>
      <w:r>
        <w:t>allerkleynsten</w:t>
      </w:r>
      <w:proofErr w:type="spellEnd"/>
      <w:r>
        <w:t xml:space="preserve"> </w:t>
      </w:r>
      <w:proofErr w:type="spellStart"/>
      <w:r>
        <w:t>buchstaben</w:t>
      </w:r>
      <w:proofErr w:type="spellEnd"/>
      <w:r>
        <w:t xml:space="preserve"> / </w:t>
      </w:r>
      <w:proofErr w:type="spellStart"/>
      <w:r>
        <w:t>ym</w:t>
      </w:r>
      <w:proofErr w:type="spellEnd"/>
      <w:r>
        <w:t xml:space="preserve"> </w:t>
      </w:r>
      <w:proofErr w:type="spellStart"/>
      <w:r>
        <w:t>Moyse</w:t>
      </w:r>
      <w:proofErr w:type="spellEnd"/>
      <w:r>
        <w:t xml:space="preserve"> verbrochen. Ehr hat auch </w:t>
      </w:r>
      <w:proofErr w:type="spellStart"/>
      <w:r>
        <w:t>keynen</w:t>
      </w:r>
      <w:proofErr w:type="spellEnd"/>
      <w:r>
        <w:t xml:space="preserve"> </w:t>
      </w:r>
      <w:proofErr w:type="spellStart"/>
      <w:r>
        <w:t>tzusatz</w:t>
      </w:r>
      <w:proofErr w:type="spellEnd"/>
      <w:r>
        <w:t xml:space="preserve"> / </w:t>
      </w:r>
      <w:proofErr w:type="spellStart"/>
      <w:r>
        <w:t>vnd</w:t>
      </w:r>
      <w:proofErr w:type="spellEnd"/>
      <w:r>
        <w:t xml:space="preserve"> </w:t>
      </w:r>
      <w:proofErr w:type="spellStart"/>
      <w:r>
        <w:t>keynen</w:t>
      </w:r>
      <w:proofErr w:type="spellEnd"/>
      <w:r>
        <w:t xml:space="preserve"> </w:t>
      </w:r>
      <w:proofErr w:type="spellStart"/>
      <w:r>
        <w:t>abbruch</w:t>
      </w:r>
      <w:proofErr w:type="spellEnd"/>
      <w:r>
        <w:t xml:space="preserve"> dem </w:t>
      </w:r>
      <w:proofErr w:type="spellStart"/>
      <w:r>
        <w:t>gesetz</w:t>
      </w:r>
      <w:proofErr w:type="spellEnd"/>
      <w:r>
        <w:t xml:space="preserve"> </w:t>
      </w:r>
      <w:proofErr w:type="spellStart"/>
      <w:r>
        <w:t>Moysi</w:t>
      </w:r>
      <w:proofErr w:type="spellEnd"/>
      <w:r>
        <w:t xml:space="preserve"> gethan. </w:t>
      </w:r>
      <w:proofErr w:type="spellStart"/>
      <w:r>
        <w:t>Kürtzlich</w:t>
      </w:r>
      <w:proofErr w:type="spellEnd"/>
      <w:r>
        <w:t xml:space="preserve"> Christus hat nichts </w:t>
      </w:r>
      <w:proofErr w:type="spellStart"/>
      <w:r>
        <w:t>nyder</w:t>
      </w:r>
      <w:proofErr w:type="spellEnd"/>
      <w:r>
        <w:t xml:space="preserve"> gelegt / das </w:t>
      </w:r>
      <w:proofErr w:type="spellStart"/>
      <w:r>
        <w:t>gott</w:t>
      </w:r>
      <w:proofErr w:type="spellEnd"/>
      <w:r>
        <w:t xml:space="preserve"> </w:t>
      </w:r>
      <w:proofErr w:type="spellStart"/>
      <w:r>
        <w:t>ym</w:t>
      </w:r>
      <w:proofErr w:type="spellEnd"/>
      <w:r>
        <w:t xml:space="preserve"> alten </w:t>
      </w:r>
      <w:proofErr w:type="spellStart"/>
      <w:r>
        <w:t>gesetz</w:t>
      </w:r>
      <w:proofErr w:type="spellEnd"/>
      <w:r>
        <w:t xml:space="preserve"> behagt hat. Christus ist im willen </w:t>
      </w:r>
      <w:proofErr w:type="spellStart"/>
      <w:r>
        <w:t>vnd</w:t>
      </w:r>
      <w:proofErr w:type="spellEnd"/>
      <w:r>
        <w:t xml:space="preserve"> </w:t>
      </w:r>
      <w:proofErr w:type="spellStart"/>
      <w:r>
        <w:t>inhalt</w:t>
      </w:r>
      <w:proofErr w:type="spellEnd"/>
      <w:r>
        <w:t xml:space="preserve"> altes </w:t>
      </w:r>
      <w:proofErr w:type="spellStart"/>
      <w:r>
        <w:t>gesetzes</w:t>
      </w:r>
      <w:proofErr w:type="spellEnd"/>
      <w:r>
        <w:t xml:space="preserve"> bestanden. Wer </w:t>
      </w:r>
      <w:proofErr w:type="spellStart"/>
      <w:r>
        <w:t>disse</w:t>
      </w:r>
      <w:proofErr w:type="spellEnd"/>
      <w:r>
        <w:t xml:space="preserve"> </w:t>
      </w:r>
      <w:proofErr w:type="spellStart"/>
      <w:r>
        <w:t>tzwen</w:t>
      </w:r>
      <w:proofErr w:type="spellEnd"/>
      <w:r>
        <w:t xml:space="preserve"> </w:t>
      </w:r>
      <w:proofErr w:type="spellStart"/>
      <w:r>
        <w:t>sprüch</w:t>
      </w:r>
      <w:proofErr w:type="spellEnd"/>
      <w:r>
        <w:t xml:space="preserve"> </w:t>
      </w:r>
      <w:proofErr w:type="spellStart"/>
      <w:r>
        <w:t>tzesamen</w:t>
      </w:r>
      <w:proofErr w:type="spellEnd"/>
      <w:r>
        <w:t xml:space="preserve"> </w:t>
      </w:r>
      <w:proofErr w:type="spellStart"/>
      <w:r>
        <w:t>fuegen</w:t>
      </w:r>
      <w:proofErr w:type="spellEnd"/>
      <w:r>
        <w:t xml:space="preserve"> kann. Nemlich. </w:t>
      </w:r>
      <w:proofErr w:type="spellStart"/>
      <w:r>
        <w:t>Fide</w:t>
      </w:r>
      <w:proofErr w:type="spellEnd"/>
      <w:r>
        <w:t xml:space="preserve"> legem </w:t>
      </w:r>
      <w:proofErr w:type="spellStart"/>
      <w:r>
        <w:t>antiquamus</w:t>
      </w:r>
      <w:proofErr w:type="spellEnd"/>
      <w:r>
        <w:t xml:space="preserve">. </w:t>
      </w:r>
      <w:proofErr w:type="spellStart"/>
      <w:r>
        <w:t>Fide</w:t>
      </w:r>
      <w:proofErr w:type="spellEnd"/>
      <w:r>
        <w:t xml:space="preserve"> </w:t>
      </w:r>
      <w:proofErr w:type="spellStart"/>
      <w:r>
        <w:t>vel</w:t>
      </w:r>
      <w:proofErr w:type="spellEnd"/>
      <w:r>
        <w:t xml:space="preserve"> </w:t>
      </w:r>
      <w:proofErr w:type="spellStart"/>
      <w:r>
        <w:t>gratia</w:t>
      </w:r>
      <w:proofErr w:type="spellEnd"/>
      <w:r>
        <w:t xml:space="preserve"> legem </w:t>
      </w:r>
      <w:proofErr w:type="spellStart"/>
      <w:r>
        <w:t>stabilimus</w:t>
      </w:r>
      <w:proofErr w:type="spellEnd"/>
      <w:r>
        <w:t xml:space="preserve">. Der versteht </w:t>
      </w:r>
      <w:proofErr w:type="spellStart"/>
      <w:r>
        <w:t>Moysen</w:t>
      </w:r>
      <w:proofErr w:type="spellEnd"/>
      <w:r>
        <w:t xml:space="preserve"> Propheten / Christum / </w:t>
      </w:r>
      <w:proofErr w:type="spellStart"/>
      <w:r>
        <w:t>vnd</w:t>
      </w:r>
      <w:proofErr w:type="spellEnd"/>
      <w:r>
        <w:t xml:space="preserve"> Paulum. In dem </w:t>
      </w:r>
      <w:proofErr w:type="spellStart"/>
      <w:r>
        <w:t>artickell</w:t>
      </w:r>
      <w:proofErr w:type="spellEnd"/>
      <w:r>
        <w:t xml:space="preserve">. das. </w:t>
      </w:r>
      <w:proofErr w:type="spellStart"/>
      <w:r>
        <w:t>alth</w:t>
      </w:r>
      <w:proofErr w:type="spellEnd"/>
      <w:r>
        <w:t xml:space="preserve"> </w:t>
      </w:r>
      <w:proofErr w:type="spellStart"/>
      <w:r>
        <w:t>gesetze</w:t>
      </w:r>
      <w:proofErr w:type="spellEnd"/>
      <w:r>
        <w:t xml:space="preserve"> </w:t>
      </w:r>
      <w:proofErr w:type="spellStart"/>
      <w:r>
        <w:t>vnpundig</w:t>
      </w:r>
      <w:proofErr w:type="spellEnd"/>
      <w:r>
        <w:t xml:space="preserve"> ist. Itzo ists </w:t>
      </w:r>
      <w:proofErr w:type="spellStart"/>
      <w:r>
        <w:t>tzuvil</w:t>
      </w:r>
      <w:proofErr w:type="spellEnd"/>
      <w:r>
        <w:t xml:space="preserve"> / das </w:t>
      </w:r>
      <w:proofErr w:type="spellStart"/>
      <w:r>
        <w:t>tzu</w:t>
      </w:r>
      <w:proofErr w:type="spellEnd"/>
      <w:r>
        <w:t xml:space="preserve"> </w:t>
      </w:r>
      <w:proofErr w:type="spellStart"/>
      <w:r>
        <w:t>erkleren</w:t>
      </w:r>
      <w:proofErr w:type="spellEnd"/>
      <w:r>
        <w:t xml:space="preserve"> so </w:t>
      </w:r>
      <w:proofErr w:type="spellStart"/>
      <w:r>
        <w:t>weyß</w:t>
      </w:r>
      <w:proofErr w:type="spellEnd"/>
      <w:r>
        <w:t xml:space="preserve"> ich auch </w:t>
      </w:r>
      <w:proofErr w:type="spellStart"/>
      <w:r>
        <w:t>dz</w:t>
      </w:r>
      <w:proofErr w:type="spellEnd"/>
      <w:r>
        <w:t xml:space="preserve"> mich die </w:t>
      </w:r>
      <w:proofErr w:type="spellStart"/>
      <w:r>
        <w:t>gesetz</w:t>
      </w:r>
      <w:proofErr w:type="spellEnd"/>
      <w:r>
        <w:t xml:space="preserve"> feinde </w:t>
      </w:r>
      <w:proofErr w:type="spellStart"/>
      <w:r>
        <w:t>nit</w:t>
      </w:r>
      <w:proofErr w:type="spellEnd"/>
      <w:r>
        <w:t xml:space="preserve"> </w:t>
      </w:r>
      <w:proofErr w:type="spellStart"/>
      <w:r>
        <w:t>versten</w:t>
      </w:r>
      <w:proofErr w:type="spellEnd"/>
      <w:r>
        <w:t xml:space="preserve"> wurden. </w:t>
      </w:r>
      <w:proofErr w:type="spellStart"/>
      <w:r>
        <w:t>Drumb</w:t>
      </w:r>
      <w:proofErr w:type="spellEnd"/>
      <w:r>
        <w:t xml:space="preserve"> </w:t>
      </w:r>
      <w:proofErr w:type="spellStart"/>
      <w:r>
        <w:t>wil</w:t>
      </w:r>
      <w:proofErr w:type="spellEnd"/>
      <w:r>
        <w:t xml:space="preserve"> ich obgedachten </w:t>
      </w:r>
      <w:proofErr w:type="spellStart"/>
      <w:r>
        <w:t>kegenredenern</w:t>
      </w:r>
      <w:proofErr w:type="spellEnd"/>
      <w:r>
        <w:t xml:space="preserve"> / </w:t>
      </w:r>
      <w:proofErr w:type="spellStart"/>
      <w:r>
        <w:t>alßo</w:t>
      </w:r>
      <w:proofErr w:type="spellEnd"/>
      <w:r>
        <w:t xml:space="preserve"> antworten. Lieber gesell / du sprichst / das alte </w:t>
      </w:r>
      <w:proofErr w:type="spellStart"/>
      <w:r>
        <w:t>gesetz</w:t>
      </w:r>
      <w:proofErr w:type="spellEnd"/>
      <w:r>
        <w:t xml:space="preserve"> </w:t>
      </w:r>
      <w:proofErr w:type="spellStart"/>
      <w:r>
        <w:t>verbeutt</w:t>
      </w:r>
      <w:proofErr w:type="spellEnd"/>
      <w:r>
        <w:t xml:space="preserve"> </w:t>
      </w:r>
      <w:proofErr w:type="spellStart"/>
      <w:r>
        <w:t>bylder</w:t>
      </w:r>
      <w:proofErr w:type="spellEnd"/>
      <w:r>
        <w:t xml:space="preserve">. Der wegen </w:t>
      </w:r>
      <w:proofErr w:type="spellStart"/>
      <w:r>
        <w:t>wiltu</w:t>
      </w:r>
      <w:proofErr w:type="spellEnd"/>
      <w:r>
        <w:t xml:space="preserve"> </w:t>
      </w:r>
      <w:proofErr w:type="spellStart"/>
      <w:r>
        <w:t>yhn</w:t>
      </w:r>
      <w:proofErr w:type="spellEnd"/>
      <w:r>
        <w:t xml:space="preserve"> </w:t>
      </w:r>
      <w:proofErr w:type="spellStart"/>
      <w:r>
        <w:t>stadt</w:t>
      </w:r>
      <w:proofErr w:type="spellEnd"/>
      <w:r>
        <w:t xml:space="preserve"> </w:t>
      </w:r>
      <w:proofErr w:type="spellStart"/>
      <w:r>
        <w:t>gebenn</w:t>
      </w:r>
      <w:proofErr w:type="spellEnd"/>
      <w:r>
        <w:t xml:space="preserve"> in </w:t>
      </w:r>
      <w:proofErr w:type="spellStart"/>
      <w:r>
        <w:t>gottis</w:t>
      </w:r>
      <w:proofErr w:type="spellEnd"/>
      <w:r>
        <w:t xml:space="preserve"> </w:t>
      </w:r>
      <w:proofErr w:type="spellStart"/>
      <w:r>
        <w:t>hewßern</w:t>
      </w:r>
      <w:proofErr w:type="spellEnd"/>
      <w:r>
        <w:t xml:space="preserve"> / </w:t>
      </w:r>
      <w:proofErr w:type="spellStart"/>
      <w:r>
        <w:t>vnd</w:t>
      </w:r>
      <w:proofErr w:type="spellEnd"/>
      <w:r>
        <w:t xml:space="preserve"> </w:t>
      </w:r>
      <w:proofErr w:type="spellStart"/>
      <w:r>
        <w:t>wilt</w:t>
      </w:r>
      <w:proofErr w:type="spellEnd"/>
      <w:r>
        <w:t xml:space="preserve"> </w:t>
      </w:r>
      <w:proofErr w:type="spellStart"/>
      <w:r>
        <w:t>soliches</w:t>
      </w:r>
      <w:proofErr w:type="spellEnd"/>
      <w:r>
        <w:t xml:space="preserve"> </w:t>
      </w:r>
      <w:proofErr w:type="spellStart"/>
      <w:r>
        <w:t>verbott</w:t>
      </w:r>
      <w:proofErr w:type="spellEnd"/>
      <w:r>
        <w:t xml:space="preserve"> gering achten. </w:t>
      </w:r>
      <w:proofErr w:type="spellStart"/>
      <w:r>
        <w:t>Warumb</w:t>
      </w:r>
      <w:proofErr w:type="spellEnd"/>
      <w:r>
        <w:t xml:space="preserve"> </w:t>
      </w:r>
      <w:proofErr w:type="spellStart"/>
      <w:r>
        <w:t>sprichestu</w:t>
      </w:r>
      <w:proofErr w:type="spellEnd"/>
      <w:r>
        <w:t xml:space="preserve"> nicht auch / das wir Vater </w:t>
      </w:r>
      <w:proofErr w:type="spellStart"/>
      <w:r>
        <w:t>vnd</w:t>
      </w:r>
      <w:proofErr w:type="spellEnd"/>
      <w:r>
        <w:t xml:space="preserve"> </w:t>
      </w:r>
      <w:proofErr w:type="spellStart"/>
      <w:r>
        <w:t>Muter</w:t>
      </w:r>
      <w:proofErr w:type="spellEnd"/>
      <w:r>
        <w:t xml:space="preserve"> nicht schuldig seyn </w:t>
      </w:r>
      <w:proofErr w:type="spellStart"/>
      <w:r>
        <w:t>tzu</w:t>
      </w:r>
      <w:proofErr w:type="spellEnd"/>
      <w:r>
        <w:t xml:space="preserve"> </w:t>
      </w:r>
      <w:proofErr w:type="spellStart"/>
      <w:r>
        <w:t>eheren</w:t>
      </w:r>
      <w:proofErr w:type="spellEnd"/>
      <w:r>
        <w:t xml:space="preserve"> / </w:t>
      </w:r>
      <w:proofErr w:type="spellStart"/>
      <w:r>
        <w:t>weyl</w:t>
      </w:r>
      <w:proofErr w:type="spellEnd"/>
      <w:r>
        <w:t xml:space="preserve"> das </w:t>
      </w:r>
      <w:proofErr w:type="spellStart"/>
      <w:r>
        <w:t>ym</w:t>
      </w:r>
      <w:proofErr w:type="spellEnd"/>
      <w:r>
        <w:t xml:space="preserve"> alten </w:t>
      </w:r>
      <w:proofErr w:type="spellStart"/>
      <w:r>
        <w:t>gesetz</w:t>
      </w:r>
      <w:proofErr w:type="spellEnd"/>
      <w:r>
        <w:t xml:space="preserve"> </w:t>
      </w:r>
      <w:proofErr w:type="spellStart"/>
      <w:r>
        <w:t>verbotten</w:t>
      </w:r>
      <w:proofErr w:type="spellEnd"/>
      <w:r>
        <w:t xml:space="preserve"> ist? </w:t>
      </w:r>
      <w:proofErr w:type="spellStart"/>
      <w:r>
        <w:t>Mher</w:t>
      </w:r>
      <w:proofErr w:type="spellEnd"/>
      <w:r>
        <w:t xml:space="preserve"> </w:t>
      </w:r>
      <w:proofErr w:type="spellStart"/>
      <w:r>
        <w:t>todschlagk</w:t>
      </w:r>
      <w:proofErr w:type="spellEnd"/>
      <w:r>
        <w:t xml:space="preserve"> / </w:t>
      </w:r>
      <w:proofErr w:type="spellStart"/>
      <w:r>
        <w:t>vnkeuscheyt</w:t>
      </w:r>
      <w:proofErr w:type="spellEnd"/>
      <w:r>
        <w:t xml:space="preserve"> / </w:t>
      </w:r>
      <w:proofErr w:type="spellStart"/>
      <w:r>
        <w:t>dyeberey</w:t>
      </w:r>
      <w:proofErr w:type="spellEnd"/>
      <w:r>
        <w:t xml:space="preserve"> / </w:t>
      </w:r>
      <w:proofErr w:type="spellStart"/>
      <w:r>
        <w:t>vnnd</w:t>
      </w:r>
      <w:proofErr w:type="spellEnd"/>
      <w:r>
        <w:t xml:space="preserve"> der </w:t>
      </w:r>
      <w:proofErr w:type="spellStart"/>
      <w:r>
        <w:t>gleychen</w:t>
      </w:r>
      <w:proofErr w:type="spellEnd"/>
      <w:r>
        <w:t xml:space="preserve"> </w:t>
      </w:r>
      <w:proofErr w:type="spellStart"/>
      <w:r>
        <w:t>myssetath</w:t>
      </w:r>
      <w:proofErr w:type="spellEnd"/>
      <w:r>
        <w:t xml:space="preserve"> / </w:t>
      </w:r>
      <w:proofErr w:type="spellStart"/>
      <w:r>
        <w:t>seynd</w:t>
      </w:r>
      <w:proofErr w:type="spellEnd"/>
      <w:r>
        <w:t xml:space="preserve"> </w:t>
      </w:r>
      <w:proofErr w:type="spellStart"/>
      <w:r>
        <w:t>yn</w:t>
      </w:r>
      <w:proofErr w:type="spellEnd"/>
      <w:r>
        <w:t xml:space="preserve"> den </w:t>
      </w:r>
      <w:proofErr w:type="spellStart"/>
      <w:r>
        <w:t>taffeln</w:t>
      </w:r>
      <w:proofErr w:type="spellEnd"/>
      <w:r>
        <w:t xml:space="preserve"> </w:t>
      </w:r>
      <w:proofErr w:type="spellStart"/>
      <w:r>
        <w:t>verbotten</w:t>
      </w:r>
      <w:proofErr w:type="spellEnd"/>
      <w:r>
        <w:t xml:space="preserve"> / </w:t>
      </w:r>
      <w:proofErr w:type="spellStart"/>
      <w:r>
        <w:t>darynn</w:t>
      </w:r>
      <w:proofErr w:type="spellEnd"/>
      <w:r>
        <w:t xml:space="preserve"> </w:t>
      </w:r>
      <w:proofErr w:type="spellStart"/>
      <w:r>
        <w:t>bylde</w:t>
      </w:r>
      <w:proofErr w:type="spellEnd"/>
      <w:r>
        <w:t xml:space="preserve"> </w:t>
      </w:r>
      <w:proofErr w:type="spellStart"/>
      <w:r>
        <w:t>verbotten</w:t>
      </w:r>
      <w:proofErr w:type="spellEnd"/>
      <w:r>
        <w:t xml:space="preserve"> </w:t>
      </w:r>
      <w:proofErr w:type="spellStart"/>
      <w:r>
        <w:t>seynd</w:t>
      </w:r>
      <w:proofErr w:type="spellEnd"/>
      <w:r>
        <w:t xml:space="preserve"> / </w:t>
      </w:r>
      <w:proofErr w:type="spellStart"/>
      <w:r>
        <w:t>Vnd</w:t>
      </w:r>
      <w:proofErr w:type="spellEnd"/>
      <w:r>
        <w:t xml:space="preserve"> </w:t>
      </w:r>
      <w:proofErr w:type="spellStart"/>
      <w:r>
        <w:t>verbott</w:t>
      </w:r>
      <w:proofErr w:type="spellEnd"/>
      <w:r>
        <w:t xml:space="preserve"> der </w:t>
      </w:r>
      <w:proofErr w:type="spellStart"/>
      <w:r>
        <w:t>bylder</w:t>
      </w:r>
      <w:proofErr w:type="spellEnd"/>
      <w:r>
        <w:t xml:space="preserve"> statt oben ahn / </w:t>
      </w:r>
      <w:proofErr w:type="spellStart"/>
      <w:r>
        <w:t>alß</w:t>
      </w:r>
      <w:proofErr w:type="spellEnd"/>
      <w:r>
        <w:t xml:space="preserve"> das </w:t>
      </w:r>
      <w:proofErr w:type="spellStart"/>
      <w:r>
        <w:t>meynste</w:t>
      </w:r>
      <w:proofErr w:type="spellEnd"/>
      <w:r>
        <w:t xml:space="preserve"> </w:t>
      </w:r>
      <w:proofErr w:type="spellStart"/>
      <w:r>
        <w:t>vnd</w:t>
      </w:r>
      <w:proofErr w:type="spellEnd"/>
      <w:r>
        <w:t xml:space="preserve"> </w:t>
      </w:r>
      <w:proofErr w:type="spellStart"/>
      <w:r>
        <w:t>groste</w:t>
      </w:r>
      <w:proofErr w:type="spellEnd"/>
      <w:r>
        <w:t xml:space="preserve">. </w:t>
      </w:r>
      <w:proofErr w:type="spellStart"/>
      <w:r>
        <w:t>Verbott</w:t>
      </w:r>
      <w:proofErr w:type="spellEnd"/>
      <w:r>
        <w:t xml:space="preserve"> der </w:t>
      </w:r>
      <w:proofErr w:type="spellStart"/>
      <w:r>
        <w:t>vnkeuscheyt</w:t>
      </w:r>
      <w:proofErr w:type="spellEnd"/>
      <w:r>
        <w:t xml:space="preserve"> / </w:t>
      </w:r>
      <w:proofErr w:type="spellStart"/>
      <w:r>
        <w:t>vnd</w:t>
      </w:r>
      <w:proofErr w:type="spellEnd"/>
      <w:r>
        <w:t xml:space="preserve"> </w:t>
      </w:r>
      <w:proofErr w:type="spellStart"/>
      <w:r>
        <w:t>dyeberey</w:t>
      </w:r>
      <w:proofErr w:type="spellEnd"/>
      <w:r>
        <w:t xml:space="preserve"> etc. steht </w:t>
      </w:r>
      <w:proofErr w:type="spellStart"/>
      <w:r>
        <w:t>vnthen</w:t>
      </w:r>
      <w:proofErr w:type="spellEnd"/>
      <w:r>
        <w:t xml:space="preserve"> ahn / </w:t>
      </w:r>
      <w:proofErr w:type="spellStart"/>
      <w:r>
        <w:t>alß</w:t>
      </w:r>
      <w:proofErr w:type="spellEnd"/>
      <w:r>
        <w:t xml:space="preserve"> das </w:t>
      </w:r>
      <w:proofErr w:type="spellStart"/>
      <w:r>
        <w:t>mynder</w:t>
      </w:r>
      <w:proofErr w:type="spellEnd"/>
      <w:r>
        <w:t xml:space="preserve"> </w:t>
      </w:r>
      <w:proofErr w:type="spellStart"/>
      <w:r>
        <w:t>vnnd</w:t>
      </w:r>
      <w:proofErr w:type="spellEnd"/>
      <w:r>
        <w:t xml:space="preserve"> </w:t>
      </w:r>
      <w:proofErr w:type="spellStart"/>
      <w:r>
        <w:t>kleynste</w:t>
      </w:r>
      <w:proofErr w:type="spellEnd"/>
      <w:r>
        <w:t xml:space="preserve">. </w:t>
      </w:r>
    </w:p>
    <w:p w14:paraId="0E8F1ACD" w14:textId="77777777" w:rsidR="00D56726" w:rsidRDefault="00D56726" w:rsidP="00D56726">
      <w:pPr>
        <w:pStyle w:val="StandardWeb"/>
      </w:pPr>
      <w:proofErr w:type="spellStart"/>
      <w:r>
        <w:t>Warumb</w:t>
      </w:r>
      <w:proofErr w:type="spellEnd"/>
      <w:r>
        <w:t xml:space="preserve"> </w:t>
      </w:r>
      <w:proofErr w:type="spellStart"/>
      <w:r>
        <w:t>sprichestu</w:t>
      </w:r>
      <w:proofErr w:type="spellEnd"/>
      <w:r>
        <w:t xml:space="preserve"> nicht auch. Wir wollen. </w:t>
      </w:r>
      <w:proofErr w:type="spellStart"/>
      <w:r>
        <w:t>Ehebrecherey</w:t>
      </w:r>
      <w:proofErr w:type="spellEnd"/>
      <w:r>
        <w:t xml:space="preserve"> / </w:t>
      </w:r>
      <w:proofErr w:type="spellStart"/>
      <w:r>
        <w:t>dyeberey</w:t>
      </w:r>
      <w:proofErr w:type="spellEnd"/>
      <w:r>
        <w:t xml:space="preserve"> / </w:t>
      </w:r>
      <w:proofErr w:type="spellStart"/>
      <w:r>
        <w:t>morderey</w:t>
      </w:r>
      <w:proofErr w:type="spellEnd"/>
      <w:r>
        <w:t xml:space="preserve"> </w:t>
      </w:r>
      <w:proofErr w:type="spellStart"/>
      <w:r>
        <w:t>vnd</w:t>
      </w:r>
      <w:proofErr w:type="spellEnd"/>
      <w:r>
        <w:t xml:space="preserve"> der </w:t>
      </w:r>
      <w:proofErr w:type="spellStart"/>
      <w:r>
        <w:t>gleychen</w:t>
      </w:r>
      <w:proofErr w:type="spellEnd"/>
      <w:r>
        <w:t xml:space="preserve"> </w:t>
      </w:r>
      <w:proofErr w:type="spellStart"/>
      <w:r>
        <w:t>verhencken</w:t>
      </w:r>
      <w:proofErr w:type="spellEnd"/>
      <w:r>
        <w:t xml:space="preserve"> / </w:t>
      </w:r>
      <w:proofErr w:type="spellStart"/>
      <w:r>
        <w:t>vnd</w:t>
      </w:r>
      <w:proofErr w:type="spellEnd"/>
      <w:r>
        <w:t xml:space="preserve"> </w:t>
      </w:r>
      <w:proofErr w:type="spellStart"/>
      <w:r>
        <w:t>ynn</w:t>
      </w:r>
      <w:proofErr w:type="spellEnd"/>
      <w:r>
        <w:t xml:space="preserve"> </w:t>
      </w:r>
      <w:proofErr w:type="spellStart"/>
      <w:r>
        <w:t>kyrchen</w:t>
      </w:r>
      <w:proofErr w:type="spellEnd"/>
      <w:r>
        <w:t xml:space="preserve"> dulden / der halben das </w:t>
      </w:r>
      <w:proofErr w:type="spellStart"/>
      <w:r>
        <w:t>ym</w:t>
      </w:r>
      <w:proofErr w:type="spellEnd"/>
      <w:r>
        <w:t xml:space="preserve"> </w:t>
      </w:r>
      <w:proofErr w:type="spellStart"/>
      <w:r>
        <w:t>althen</w:t>
      </w:r>
      <w:proofErr w:type="spellEnd"/>
      <w:r>
        <w:t xml:space="preserve"> </w:t>
      </w:r>
      <w:proofErr w:type="spellStart"/>
      <w:r>
        <w:t>gesetze</w:t>
      </w:r>
      <w:proofErr w:type="spellEnd"/>
      <w:r>
        <w:t xml:space="preserve"> </w:t>
      </w:r>
      <w:proofErr w:type="spellStart"/>
      <w:r>
        <w:t>verbotten</w:t>
      </w:r>
      <w:proofErr w:type="spellEnd"/>
      <w:r>
        <w:t xml:space="preserve"> </w:t>
      </w:r>
      <w:proofErr w:type="spellStart"/>
      <w:r>
        <w:t>seynd</w:t>
      </w:r>
      <w:proofErr w:type="spellEnd"/>
      <w:r>
        <w:t xml:space="preserve">? </w:t>
      </w:r>
    </w:p>
    <w:p w14:paraId="2303F028" w14:textId="77777777" w:rsidR="00D56726" w:rsidRDefault="00D56726" w:rsidP="00D56726">
      <w:pPr>
        <w:pStyle w:val="StandardWeb"/>
      </w:pPr>
      <w:r>
        <w:t xml:space="preserve">Christus </w:t>
      </w:r>
      <w:proofErr w:type="spellStart"/>
      <w:r>
        <w:t>tzeiget</w:t>
      </w:r>
      <w:proofErr w:type="spellEnd"/>
      <w:r>
        <w:t xml:space="preserve"> dem das </w:t>
      </w:r>
      <w:proofErr w:type="spellStart"/>
      <w:r>
        <w:t>gesetz</w:t>
      </w:r>
      <w:proofErr w:type="spellEnd"/>
      <w:r>
        <w:t xml:space="preserve"> / </w:t>
      </w:r>
      <w:proofErr w:type="spellStart"/>
      <w:r>
        <w:t>dero</w:t>
      </w:r>
      <w:proofErr w:type="spellEnd"/>
      <w:r>
        <w:t xml:space="preserve"> </w:t>
      </w:r>
      <w:proofErr w:type="spellStart"/>
      <w:r>
        <w:t>froget</w:t>
      </w:r>
      <w:proofErr w:type="spellEnd"/>
      <w:r>
        <w:t xml:space="preserve">. </w:t>
      </w:r>
      <w:proofErr w:type="spellStart"/>
      <w:r>
        <w:t>Waß</w:t>
      </w:r>
      <w:proofErr w:type="spellEnd"/>
      <w:r>
        <w:t xml:space="preserve"> </w:t>
      </w:r>
      <w:proofErr w:type="spellStart"/>
      <w:r>
        <w:t>sol</w:t>
      </w:r>
      <w:proofErr w:type="spellEnd"/>
      <w:r>
        <w:t xml:space="preserve"> ich thun / </w:t>
      </w:r>
      <w:proofErr w:type="spellStart"/>
      <w:r>
        <w:t>auff</w:t>
      </w:r>
      <w:proofErr w:type="spellEnd"/>
      <w:r>
        <w:t xml:space="preserve"> das ich / </w:t>
      </w:r>
      <w:proofErr w:type="spellStart"/>
      <w:r>
        <w:t>yn</w:t>
      </w:r>
      <w:proofErr w:type="spellEnd"/>
      <w:r>
        <w:t xml:space="preserve"> das ewig leben gehn? </w:t>
      </w:r>
      <w:proofErr w:type="spellStart"/>
      <w:r>
        <w:t>Warumb</w:t>
      </w:r>
      <w:proofErr w:type="spellEnd"/>
      <w:r>
        <w:t xml:space="preserve"> </w:t>
      </w:r>
      <w:proofErr w:type="spellStart"/>
      <w:r>
        <w:t>solt</w:t>
      </w:r>
      <w:proofErr w:type="spellEnd"/>
      <w:r>
        <w:t xml:space="preserve"> ich dich </w:t>
      </w:r>
      <w:proofErr w:type="spellStart"/>
      <w:r>
        <w:t>disses</w:t>
      </w:r>
      <w:proofErr w:type="spellEnd"/>
      <w:r>
        <w:t xml:space="preserve"> </w:t>
      </w:r>
      <w:proofErr w:type="spellStart"/>
      <w:r>
        <w:t>fals</w:t>
      </w:r>
      <w:proofErr w:type="spellEnd"/>
      <w:r>
        <w:t xml:space="preserve">. auch </w:t>
      </w:r>
      <w:proofErr w:type="spellStart"/>
      <w:r>
        <w:t>nit</w:t>
      </w:r>
      <w:proofErr w:type="spellEnd"/>
      <w:r>
        <w:t xml:space="preserve"> / in das </w:t>
      </w:r>
      <w:proofErr w:type="spellStart"/>
      <w:r>
        <w:t>gesetz</w:t>
      </w:r>
      <w:proofErr w:type="spellEnd"/>
      <w:r>
        <w:t xml:space="preserve"> </w:t>
      </w:r>
      <w:proofErr w:type="spellStart"/>
      <w:r>
        <w:t>Moisi</w:t>
      </w:r>
      <w:proofErr w:type="spellEnd"/>
      <w:r>
        <w:t xml:space="preserve"> </w:t>
      </w:r>
      <w:proofErr w:type="spellStart"/>
      <w:r>
        <w:t>fhuren</w:t>
      </w:r>
      <w:proofErr w:type="spellEnd"/>
      <w:r>
        <w:t xml:space="preserve">? Du sprichst. Esaias </w:t>
      </w:r>
      <w:proofErr w:type="spellStart"/>
      <w:r>
        <w:t>vnd</w:t>
      </w:r>
      <w:proofErr w:type="spellEnd"/>
      <w:r>
        <w:t xml:space="preserve"> </w:t>
      </w:r>
      <w:proofErr w:type="spellStart"/>
      <w:r>
        <w:t>Hieremias</w:t>
      </w:r>
      <w:proofErr w:type="spellEnd"/>
      <w:r>
        <w:t xml:space="preserve"> </w:t>
      </w:r>
      <w:proofErr w:type="spellStart"/>
      <w:r>
        <w:t>seind</w:t>
      </w:r>
      <w:proofErr w:type="spellEnd"/>
      <w:r>
        <w:t xml:space="preserve"> </w:t>
      </w:r>
      <w:proofErr w:type="spellStart"/>
      <w:r>
        <w:t>euangelische</w:t>
      </w:r>
      <w:proofErr w:type="spellEnd"/>
      <w:r>
        <w:t xml:space="preserve"> Propheten. </w:t>
      </w:r>
      <w:proofErr w:type="spellStart"/>
      <w:r>
        <w:t>vnd</w:t>
      </w:r>
      <w:proofErr w:type="spellEnd"/>
      <w:r>
        <w:t xml:space="preserve"> sie verbieten </w:t>
      </w:r>
      <w:proofErr w:type="spellStart"/>
      <w:r>
        <w:t>bilder</w:t>
      </w:r>
      <w:proofErr w:type="spellEnd"/>
      <w:r>
        <w:t xml:space="preserve"> / </w:t>
      </w:r>
      <w:proofErr w:type="spellStart"/>
      <w:r>
        <w:t>warumb</w:t>
      </w:r>
      <w:proofErr w:type="spellEnd"/>
      <w:r>
        <w:t xml:space="preserve"> </w:t>
      </w:r>
      <w:proofErr w:type="spellStart"/>
      <w:r>
        <w:t>mißhaget</w:t>
      </w:r>
      <w:proofErr w:type="spellEnd"/>
      <w:r>
        <w:t xml:space="preserve"> </w:t>
      </w:r>
      <w:proofErr w:type="spellStart"/>
      <w:r>
        <w:t>eß</w:t>
      </w:r>
      <w:proofErr w:type="spellEnd"/>
      <w:r>
        <w:t xml:space="preserve"> dir / das sie bilde verbieten? </w:t>
      </w:r>
    </w:p>
    <w:p w14:paraId="69210585" w14:textId="77777777" w:rsidR="00D56726" w:rsidRDefault="00D56726" w:rsidP="00D56726">
      <w:pPr>
        <w:pStyle w:val="StandardWeb"/>
      </w:pPr>
      <w:r>
        <w:t xml:space="preserve">Ich sage dir das </w:t>
      </w:r>
      <w:proofErr w:type="spellStart"/>
      <w:r>
        <w:t>got</w:t>
      </w:r>
      <w:proofErr w:type="spellEnd"/>
      <w:r>
        <w:t xml:space="preserve"> </w:t>
      </w:r>
      <w:proofErr w:type="spellStart"/>
      <w:r>
        <w:t>bilder</w:t>
      </w:r>
      <w:proofErr w:type="spellEnd"/>
      <w:r>
        <w:t xml:space="preserve"> </w:t>
      </w:r>
      <w:proofErr w:type="spellStart"/>
      <w:r>
        <w:t>nit</w:t>
      </w:r>
      <w:proofErr w:type="spellEnd"/>
      <w:r>
        <w:t xml:space="preserve"> weniger / noch mit </w:t>
      </w:r>
      <w:proofErr w:type="spellStart"/>
      <w:r>
        <w:t>kleynerem</w:t>
      </w:r>
      <w:proofErr w:type="spellEnd"/>
      <w:r>
        <w:t xml:space="preserve"> </w:t>
      </w:r>
      <w:proofErr w:type="spellStart"/>
      <w:r>
        <w:t>fleyß</w:t>
      </w:r>
      <w:proofErr w:type="spellEnd"/>
      <w:r>
        <w:t xml:space="preserve"> </w:t>
      </w:r>
      <w:proofErr w:type="spellStart"/>
      <w:r>
        <w:t>verbotten</w:t>
      </w:r>
      <w:proofErr w:type="spellEnd"/>
      <w:r>
        <w:t xml:space="preserve"> hat / </w:t>
      </w:r>
      <w:proofErr w:type="spellStart"/>
      <w:r>
        <w:t>dan</w:t>
      </w:r>
      <w:proofErr w:type="spellEnd"/>
      <w:r>
        <w:t xml:space="preserve"> </w:t>
      </w:r>
      <w:proofErr w:type="spellStart"/>
      <w:r>
        <w:t>todschlahen</w:t>
      </w:r>
      <w:proofErr w:type="spellEnd"/>
      <w:r>
        <w:t xml:space="preserve"> / </w:t>
      </w:r>
      <w:proofErr w:type="spellStart"/>
      <w:r>
        <w:t>stelen</w:t>
      </w:r>
      <w:proofErr w:type="spellEnd"/>
      <w:r>
        <w:t xml:space="preserve"> / rauben / ehebrechen / </w:t>
      </w:r>
      <w:proofErr w:type="spellStart"/>
      <w:r>
        <w:t>vnd</w:t>
      </w:r>
      <w:proofErr w:type="spellEnd"/>
      <w:r>
        <w:t xml:space="preserve"> der gleichen. </w:t>
      </w:r>
    </w:p>
    <w:p w14:paraId="32DDBB19" w14:textId="77777777" w:rsidR="00D56726" w:rsidRDefault="00D56726" w:rsidP="00D56726">
      <w:pPr>
        <w:pStyle w:val="StandardWeb"/>
      </w:pPr>
      <w:proofErr w:type="spellStart"/>
      <w:r>
        <w:t>Endtlich</w:t>
      </w:r>
      <w:proofErr w:type="spellEnd"/>
      <w:r>
        <w:t xml:space="preserve"> du </w:t>
      </w:r>
      <w:proofErr w:type="spellStart"/>
      <w:r>
        <w:t>must</w:t>
      </w:r>
      <w:proofErr w:type="spellEnd"/>
      <w:r>
        <w:t xml:space="preserve"> </w:t>
      </w:r>
      <w:proofErr w:type="spellStart"/>
      <w:r>
        <w:t>tzugeben</w:t>
      </w:r>
      <w:proofErr w:type="spellEnd"/>
      <w:r>
        <w:t xml:space="preserve"> / das Paulus / ein reicher </w:t>
      </w:r>
      <w:proofErr w:type="spellStart"/>
      <w:r>
        <w:t>prediger</w:t>
      </w:r>
      <w:proofErr w:type="spellEnd"/>
      <w:r>
        <w:t xml:space="preserve"> ist / des </w:t>
      </w:r>
      <w:proofErr w:type="spellStart"/>
      <w:r>
        <w:t>Euangelien</w:t>
      </w:r>
      <w:proofErr w:type="spellEnd"/>
      <w:r>
        <w:t xml:space="preserve"> </w:t>
      </w:r>
      <w:proofErr w:type="spellStart"/>
      <w:r>
        <w:t>vnd</w:t>
      </w:r>
      <w:proofErr w:type="spellEnd"/>
      <w:r>
        <w:t xml:space="preserve"> </w:t>
      </w:r>
      <w:proofErr w:type="spellStart"/>
      <w:r>
        <w:t>newen</w:t>
      </w:r>
      <w:proofErr w:type="spellEnd"/>
      <w:r>
        <w:t xml:space="preserve"> </w:t>
      </w:r>
      <w:proofErr w:type="spellStart"/>
      <w:r>
        <w:t>gesetzs</w:t>
      </w:r>
      <w:proofErr w:type="spellEnd"/>
      <w:r>
        <w:t xml:space="preserve">. Der die </w:t>
      </w:r>
      <w:proofErr w:type="spellStart"/>
      <w:r>
        <w:t>tiffe</w:t>
      </w:r>
      <w:proofErr w:type="spellEnd"/>
      <w:r>
        <w:t xml:space="preserve"> </w:t>
      </w:r>
      <w:proofErr w:type="spellStart"/>
      <w:r>
        <w:t>Moysi</w:t>
      </w:r>
      <w:proofErr w:type="spellEnd"/>
      <w:r>
        <w:t xml:space="preserve"> erreicht / </w:t>
      </w:r>
      <w:proofErr w:type="spellStart"/>
      <w:r>
        <w:t>vnd</w:t>
      </w:r>
      <w:proofErr w:type="spellEnd"/>
      <w:r>
        <w:t xml:space="preserve"> </w:t>
      </w:r>
      <w:proofErr w:type="spellStart"/>
      <w:r>
        <w:t>tzu</w:t>
      </w:r>
      <w:proofErr w:type="spellEnd"/>
      <w:r>
        <w:t xml:space="preserve"> lichte gebracht hat. Der Christliche </w:t>
      </w:r>
      <w:proofErr w:type="spellStart"/>
      <w:r>
        <w:t>verheischung</w:t>
      </w:r>
      <w:proofErr w:type="spellEnd"/>
      <w:r>
        <w:t xml:space="preserve"> </w:t>
      </w:r>
      <w:proofErr w:type="spellStart"/>
      <w:r>
        <w:t>vber</w:t>
      </w:r>
      <w:proofErr w:type="spellEnd"/>
      <w:r>
        <w:t xml:space="preserve"> die </w:t>
      </w:r>
      <w:proofErr w:type="spellStart"/>
      <w:r>
        <w:t>massen</w:t>
      </w:r>
      <w:proofErr w:type="spellEnd"/>
      <w:r>
        <w:t xml:space="preserve"> </w:t>
      </w:r>
      <w:proofErr w:type="spellStart"/>
      <w:r>
        <w:t>trostlich</w:t>
      </w:r>
      <w:proofErr w:type="spellEnd"/>
      <w:r>
        <w:t xml:space="preserve"> </w:t>
      </w:r>
      <w:proofErr w:type="spellStart"/>
      <w:r>
        <w:t>verkundiget</w:t>
      </w:r>
      <w:proofErr w:type="spellEnd"/>
      <w:r>
        <w:t xml:space="preserve">. Du </w:t>
      </w:r>
      <w:proofErr w:type="spellStart"/>
      <w:r>
        <w:t>must</w:t>
      </w:r>
      <w:proofErr w:type="spellEnd"/>
      <w:r>
        <w:t xml:space="preserve"> auch </w:t>
      </w:r>
      <w:proofErr w:type="spellStart"/>
      <w:r>
        <w:t>volgende</w:t>
      </w:r>
      <w:proofErr w:type="spellEnd"/>
      <w:r>
        <w:t xml:space="preserve"> sagen. </w:t>
      </w:r>
      <w:proofErr w:type="spellStart"/>
      <w:r>
        <w:t>wan</w:t>
      </w:r>
      <w:proofErr w:type="spellEnd"/>
      <w:r>
        <w:t xml:space="preserve"> Paulus </w:t>
      </w:r>
      <w:proofErr w:type="spellStart"/>
      <w:r>
        <w:t>bilder</w:t>
      </w:r>
      <w:proofErr w:type="spellEnd"/>
      <w:r>
        <w:t xml:space="preserve"> verbeut </w:t>
      </w:r>
      <w:proofErr w:type="spellStart"/>
      <w:r>
        <w:t>ßo</w:t>
      </w:r>
      <w:proofErr w:type="spellEnd"/>
      <w:r>
        <w:t xml:space="preserve"> </w:t>
      </w:r>
      <w:proofErr w:type="spellStart"/>
      <w:r>
        <w:t>wil</w:t>
      </w:r>
      <w:proofErr w:type="spellEnd"/>
      <w:r>
        <w:t xml:space="preserve"> ich sie </w:t>
      </w:r>
      <w:proofErr w:type="spellStart"/>
      <w:r>
        <w:t>flihen</w:t>
      </w:r>
      <w:proofErr w:type="spellEnd"/>
      <w:r>
        <w:t xml:space="preserve">. </w:t>
      </w:r>
      <w:proofErr w:type="spellStart"/>
      <w:r>
        <w:t>Nhu</w:t>
      </w:r>
      <w:proofErr w:type="spellEnd"/>
      <w:r>
        <w:t xml:space="preserve"> </w:t>
      </w:r>
      <w:proofErr w:type="spellStart"/>
      <w:r>
        <w:t>hoer</w:t>
      </w:r>
      <w:proofErr w:type="spellEnd"/>
      <w:r>
        <w:t xml:space="preserve">. Paulus spricht. Sie haben / des </w:t>
      </w:r>
      <w:proofErr w:type="spellStart"/>
      <w:r>
        <w:t>vnsterblichen</w:t>
      </w:r>
      <w:proofErr w:type="spellEnd"/>
      <w:r>
        <w:t xml:space="preserve"> </w:t>
      </w:r>
      <w:proofErr w:type="spellStart"/>
      <w:r>
        <w:t>gotis</w:t>
      </w:r>
      <w:proofErr w:type="spellEnd"/>
      <w:r>
        <w:t xml:space="preserve"> / </w:t>
      </w:r>
      <w:proofErr w:type="spellStart"/>
      <w:r>
        <w:t>glorien</w:t>
      </w:r>
      <w:proofErr w:type="spellEnd"/>
      <w:r>
        <w:t xml:space="preserve"> / durch </w:t>
      </w:r>
      <w:proofErr w:type="spellStart"/>
      <w:r>
        <w:t>gleichnis</w:t>
      </w:r>
      <w:proofErr w:type="spellEnd"/>
      <w:r>
        <w:t xml:space="preserve"> </w:t>
      </w:r>
      <w:proofErr w:type="spellStart"/>
      <w:r>
        <w:t>nit</w:t>
      </w:r>
      <w:proofErr w:type="spellEnd"/>
      <w:r>
        <w:t xml:space="preserve"> allein </w:t>
      </w:r>
      <w:proofErr w:type="spellStart"/>
      <w:r>
        <w:t>eynes</w:t>
      </w:r>
      <w:proofErr w:type="spellEnd"/>
      <w:r>
        <w:t xml:space="preserve"> </w:t>
      </w:r>
      <w:proofErr w:type="spellStart"/>
      <w:r>
        <w:t>toden</w:t>
      </w:r>
      <w:proofErr w:type="spellEnd"/>
      <w:r>
        <w:t xml:space="preserve"> </w:t>
      </w:r>
      <w:proofErr w:type="spellStart"/>
      <w:r>
        <w:t>mensches</w:t>
      </w:r>
      <w:proofErr w:type="spellEnd"/>
      <w:r>
        <w:t xml:space="preserve"> / </w:t>
      </w:r>
      <w:proofErr w:type="spellStart"/>
      <w:r>
        <w:t>sonder</w:t>
      </w:r>
      <w:proofErr w:type="spellEnd"/>
      <w:r>
        <w:t xml:space="preserve"> auch der vogeln / der </w:t>
      </w:r>
      <w:proofErr w:type="spellStart"/>
      <w:r>
        <w:t>vierfussichten</w:t>
      </w:r>
      <w:proofErr w:type="spellEnd"/>
      <w:r>
        <w:t xml:space="preserve"> </w:t>
      </w:r>
      <w:proofErr w:type="spellStart"/>
      <w:r>
        <w:t>vnd</w:t>
      </w:r>
      <w:proofErr w:type="spellEnd"/>
      <w:r>
        <w:t xml:space="preserve"> </w:t>
      </w:r>
      <w:proofErr w:type="spellStart"/>
      <w:r>
        <w:t>krichenden</w:t>
      </w:r>
      <w:proofErr w:type="spellEnd"/>
      <w:r>
        <w:t xml:space="preserve"> </w:t>
      </w:r>
      <w:proofErr w:type="spellStart"/>
      <w:r>
        <w:t>thirern</w:t>
      </w:r>
      <w:proofErr w:type="spellEnd"/>
      <w:r>
        <w:t xml:space="preserve"> </w:t>
      </w:r>
      <w:proofErr w:type="spellStart"/>
      <w:r>
        <w:t>verwechßelt</w:t>
      </w:r>
      <w:proofErr w:type="spellEnd"/>
      <w:r>
        <w:t xml:space="preserve">. Ro. i. </w:t>
      </w:r>
      <w:proofErr w:type="spellStart"/>
      <w:r>
        <w:t>Horestu</w:t>
      </w:r>
      <w:proofErr w:type="spellEnd"/>
      <w:r>
        <w:t xml:space="preserve"> </w:t>
      </w:r>
      <w:proofErr w:type="spellStart"/>
      <w:r>
        <w:t>nhun</w:t>
      </w:r>
      <w:proofErr w:type="spellEnd"/>
      <w:r>
        <w:t xml:space="preserve"> / wie </w:t>
      </w:r>
      <w:proofErr w:type="spellStart"/>
      <w:r>
        <w:t>boeß</w:t>
      </w:r>
      <w:proofErr w:type="spellEnd"/>
      <w:r>
        <w:t xml:space="preserve"> </w:t>
      </w:r>
      <w:proofErr w:type="spellStart"/>
      <w:r>
        <w:t>vnd</w:t>
      </w:r>
      <w:proofErr w:type="spellEnd"/>
      <w:r>
        <w:t xml:space="preserve"> </w:t>
      </w:r>
      <w:proofErr w:type="spellStart"/>
      <w:r>
        <w:t>schedlich</w:t>
      </w:r>
      <w:proofErr w:type="spellEnd"/>
      <w:r>
        <w:t xml:space="preserve"> Paulus </w:t>
      </w:r>
      <w:proofErr w:type="spellStart"/>
      <w:r>
        <w:t>bilder</w:t>
      </w:r>
      <w:proofErr w:type="spellEnd"/>
      <w:r>
        <w:t xml:space="preserve"> </w:t>
      </w:r>
      <w:proofErr w:type="spellStart"/>
      <w:r>
        <w:t>schatzet</w:t>
      </w:r>
      <w:proofErr w:type="spellEnd"/>
      <w:r>
        <w:t xml:space="preserve">? Ehr spricht. das </w:t>
      </w:r>
      <w:proofErr w:type="spellStart"/>
      <w:r>
        <w:t>bildepreißer</w:t>
      </w:r>
      <w:proofErr w:type="spellEnd"/>
      <w:r>
        <w:t xml:space="preserve"> </w:t>
      </w:r>
      <w:proofErr w:type="spellStart"/>
      <w:r>
        <w:t>gotis</w:t>
      </w:r>
      <w:proofErr w:type="spellEnd"/>
      <w:r>
        <w:t xml:space="preserve"> </w:t>
      </w:r>
      <w:proofErr w:type="spellStart"/>
      <w:r>
        <w:t>glorien</w:t>
      </w:r>
      <w:proofErr w:type="spellEnd"/>
      <w:r>
        <w:t xml:space="preserve"> </w:t>
      </w:r>
      <w:proofErr w:type="spellStart"/>
      <w:r>
        <w:t>stelen</w:t>
      </w:r>
      <w:proofErr w:type="spellEnd"/>
      <w:r>
        <w:t xml:space="preserve"> / </w:t>
      </w:r>
      <w:proofErr w:type="spellStart"/>
      <w:r>
        <w:t>vnd</w:t>
      </w:r>
      <w:proofErr w:type="spellEnd"/>
      <w:r>
        <w:t xml:space="preserve"> geben sie </w:t>
      </w:r>
      <w:proofErr w:type="spellStart"/>
      <w:r>
        <w:t>gleichnissen</w:t>
      </w:r>
      <w:proofErr w:type="spellEnd"/>
      <w:r>
        <w:t xml:space="preserve"> der </w:t>
      </w:r>
      <w:proofErr w:type="spellStart"/>
      <w:r>
        <w:t>creaturen</w:t>
      </w:r>
      <w:proofErr w:type="spellEnd"/>
      <w:r>
        <w:t xml:space="preserve">. </w:t>
      </w:r>
      <w:proofErr w:type="spellStart"/>
      <w:r>
        <w:t>Alßo</w:t>
      </w:r>
      <w:proofErr w:type="spellEnd"/>
      <w:r>
        <w:t xml:space="preserve"> </w:t>
      </w:r>
      <w:proofErr w:type="spellStart"/>
      <w:r>
        <w:t>verkleynen</w:t>
      </w:r>
      <w:proofErr w:type="spellEnd"/>
      <w:r>
        <w:t xml:space="preserve"> sie </w:t>
      </w:r>
      <w:proofErr w:type="spellStart"/>
      <w:r>
        <w:t>got</w:t>
      </w:r>
      <w:proofErr w:type="spellEnd"/>
      <w:r>
        <w:t xml:space="preserve"> </w:t>
      </w:r>
      <w:proofErr w:type="spellStart"/>
      <w:r>
        <w:t>vnd</w:t>
      </w:r>
      <w:proofErr w:type="spellEnd"/>
      <w:r>
        <w:t xml:space="preserve"> honen </w:t>
      </w:r>
      <w:proofErr w:type="spellStart"/>
      <w:r>
        <w:t>yen</w:t>
      </w:r>
      <w:proofErr w:type="spellEnd"/>
      <w:r>
        <w:t xml:space="preserve">. </w:t>
      </w:r>
      <w:proofErr w:type="spellStart"/>
      <w:r>
        <w:t>Drumb</w:t>
      </w:r>
      <w:proofErr w:type="spellEnd"/>
      <w:r>
        <w:t xml:space="preserve"> spricht Moises </w:t>
      </w:r>
      <w:proofErr w:type="spellStart"/>
      <w:r>
        <w:t>offtmalß</w:t>
      </w:r>
      <w:proofErr w:type="spellEnd"/>
      <w:r>
        <w:t xml:space="preserve"> das </w:t>
      </w:r>
      <w:proofErr w:type="spellStart"/>
      <w:r>
        <w:t>got</w:t>
      </w:r>
      <w:proofErr w:type="spellEnd"/>
      <w:r>
        <w:t xml:space="preserve"> </w:t>
      </w:r>
      <w:proofErr w:type="spellStart"/>
      <w:r>
        <w:t>vnßer</w:t>
      </w:r>
      <w:proofErr w:type="spellEnd"/>
      <w:r>
        <w:t xml:space="preserve"> </w:t>
      </w:r>
      <w:proofErr w:type="spellStart"/>
      <w:r>
        <w:t>bilder</w:t>
      </w:r>
      <w:proofErr w:type="spellEnd"/>
      <w:r>
        <w:t xml:space="preserve"> / </w:t>
      </w:r>
      <w:proofErr w:type="spellStart"/>
      <w:r>
        <w:t>vnd</w:t>
      </w:r>
      <w:proofErr w:type="spellEnd"/>
      <w:r>
        <w:t xml:space="preserve"> </w:t>
      </w:r>
      <w:proofErr w:type="spellStart"/>
      <w:r>
        <w:t>gleychnis</w:t>
      </w:r>
      <w:proofErr w:type="spellEnd"/>
      <w:r>
        <w:t xml:space="preserve"> / </w:t>
      </w:r>
      <w:proofErr w:type="spellStart"/>
      <w:r>
        <w:t>nit</w:t>
      </w:r>
      <w:proofErr w:type="spellEnd"/>
      <w:r>
        <w:t xml:space="preserve"> </w:t>
      </w:r>
      <w:proofErr w:type="spellStart"/>
      <w:r>
        <w:t>kan</w:t>
      </w:r>
      <w:proofErr w:type="spellEnd"/>
      <w:r>
        <w:t xml:space="preserve"> </w:t>
      </w:r>
      <w:proofErr w:type="spellStart"/>
      <w:r>
        <w:t>leyden</w:t>
      </w:r>
      <w:proofErr w:type="spellEnd"/>
      <w:r>
        <w:t xml:space="preserve">. </w:t>
      </w:r>
      <w:proofErr w:type="spellStart"/>
      <w:r>
        <w:t>Alßo</w:t>
      </w:r>
      <w:proofErr w:type="spellEnd"/>
      <w:r>
        <w:t xml:space="preserve"> </w:t>
      </w:r>
      <w:proofErr w:type="spellStart"/>
      <w:r>
        <w:t>stümet</w:t>
      </w:r>
      <w:proofErr w:type="spellEnd"/>
      <w:r>
        <w:t xml:space="preserve"> Moises mit Paulo. Auch hab ich / </w:t>
      </w:r>
      <w:proofErr w:type="spellStart"/>
      <w:r>
        <w:t>auß</w:t>
      </w:r>
      <w:proofErr w:type="spellEnd"/>
      <w:r>
        <w:t xml:space="preserve"> den </w:t>
      </w:r>
      <w:proofErr w:type="spellStart"/>
      <w:r>
        <w:t>episteln</w:t>
      </w:r>
      <w:proofErr w:type="spellEnd"/>
      <w:r>
        <w:t xml:space="preserve"> Pauli </w:t>
      </w:r>
      <w:proofErr w:type="spellStart"/>
      <w:r>
        <w:t>obangetzeigt</w:t>
      </w:r>
      <w:proofErr w:type="spellEnd"/>
      <w:r>
        <w:t xml:space="preserve"> / das </w:t>
      </w:r>
      <w:proofErr w:type="spellStart"/>
      <w:r>
        <w:t>keyner</w:t>
      </w:r>
      <w:proofErr w:type="spellEnd"/>
      <w:r>
        <w:t xml:space="preserve"> / zu </w:t>
      </w:r>
      <w:proofErr w:type="spellStart"/>
      <w:r>
        <w:t>got</w:t>
      </w:r>
      <w:proofErr w:type="spellEnd"/>
      <w:r>
        <w:t xml:space="preserve"> </w:t>
      </w:r>
      <w:proofErr w:type="spellStart"/>
      <w:r>
        <w:t>kompt</w:t>
      </w:r>
      <w:proofErr w:type="spellEnd"/>
      <w:r>
        <w:t xml:space="preserve"> / </w:t>
      </w:r>
      <w:proofErr w:type="spellStart"/>
      <w:r>
        <w:t>wan</w:t>
      </w:r>
      <w:proofErr w:type="spellEnd"/>
      <w:r>
        <w:t xml:space="preserve"> ehr </w:t>
      </w:r>
      <w:proofErr w:type="spellStart"/>
      <w:r>
        <w:t>bilder</w:t>
      </w:r>
      <w:proofErr w:type="spellEnd"/>
      <w:r>
        <w:t xml:space="preserve"> </w:t>
      </w:r>
      <w:proofErr w:type="spellStart"/>
      <w:r>
        <w:t>eherett</w:t>
      </w:r>
      <w:proofErr w:type="spellEnd"/>
      <w:r>
        <w:t xml:space="preserve">. </w:t>
      </w:r>
    </w:p>
    <w:p w14:paraId="21954681" w14:textId="77777777" w:rsidR="0022039F" w:rsidRDefault="0022039F" w:rsidP="0022039F"/>
    <w:p w14:paraId="76BE7B48" w14:textId="77777777" w:rsidR="00D5498D" w:rsidRPr="00D5498D" w:rsidRDefault="007166CE" w:rsidP="008E63BE">
      <w:pPr>
        <w:pStyle w:val="berschrift1"/>
      </w:pPr>
      <w:r>
        <w:br w:type="page"/>
      </w:r>
      <w:r w:rsidR="00D5498D" w:rsidRPr="00D5498D">
        <w:t>Quellen:</w:t>
      </w:r>
    </w:p>
    <w:p w14:paraId="048C70B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ACDFEF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BBB30A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747731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B16A772"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F22B0CF"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0E5BA5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82B280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AAA53E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3619ED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3172A0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AB3D715" w14:textId="6835AEA7"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900"/>
    <w:rsid w:val="00082307"/>
    <w:rsid w:val="000C66E5"/>
    <w:rsid w:val="001F54C4"/>
    <w:rsid w:val="0022039F"/>
    <w:rsid w:val="00272484"/>
    <w:rsid w:val="00297F83"/>
    <w:rsid w:val="002E6D11"/>
    <w:rsid w:val="00381C0C"/>
    <w:rsid w:val="00537F59"/>
    <w:rsid w:val="007166CE"/>
    <w:rsid w:val="007E1779"/>
    <w:rsid w:val="007F0900"/>
    <w:rsid w:val="0083667B"/>
    <w:rsid w:val="008D7463"/>
    <w:rsid w:val="008E417E"/>
    <w:rsid w:val="008E63BE"/>
    <w:rsid w:val="00B365E5"/>
    <w:rsid w:val="00C35859"/>
    <w:rsid w:val="00CC4EAC"/>
    <w:rsid w:val="00D14D4F"/>
    <w:rsid w:val="00D5498D"/>
    <w:rsid w:val="00D56726"/>
    <w:rsid w:val="00D93C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4A984"/>
  <w15:chartTrackingRefBased/>
  <w15:docId w15:val="{2D46F74F-E7C9-4B6D-BF1E-DEEE7C5F9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D56726"/>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D5672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7605</Words>
  <Characters>47914</Characters>
  <Application>Microsoft Office Word</Application>
  <DocSecurity>0</DocSecurity>
  <Lines>399</Lines>
  <Paragraphs>110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55409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Von abtuhung der Bylder</dc:title>
  <dc:subject/>
  <dc:creator>Bodenstein, Andreas</dc:creator>
  <cp:keywords/>
  <dc:description/>
  <cp:lastModifiedBy>webmaster@glaubensstimme.de</cp:lastModifiedBy>
  <cp:revision>4</cp:revision>
  <dcterms:created xsi:type="dcterms:W3CDTF">2021-04-15T10:31:00Z</dcterms:created>
  <dcterms:modified xsi:type="dcterms:W3CDTF">2021-04-16T16:06:00Z</dcterms:modified>
  <dc:language>de</dc:language>
</cp:coreProperties>
</file>